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9A5818">
      <w:pPr>
        <w:pStyle w:val="2"/>
        <w:spacing w:line="240" w:lineRule="auto"/>
        <w:ind w:left="0" w:leftChars="0" w:firstLine="0" w:firstLineChars="0"/>
        <w:rPr>
          <w:rFonts w:hint="eastAsia" w:ascii="仿宋" w:hAnsi="仿宋" w:eastAsia="仿宋" w:cs="仿宋"/>
          <w:b/>
          <w:bCs/>
          <w:sz w:val="24"/>
          <w:szCs w:val="32"/>
          <w:lang w:val="en-US" w:eastAsia="zh-CN"/>
        </w:rPr>
      </w:pPr>
      <w:bookmarkStart w:id="4" w:name="_GoBack"/>
      <w:bookmarkEnd w:id="4"/>
      <w:r>
        <w:rPr>
          <w:rFonts w:hint="eastAsia" w:ascii="仿宋" w:hAnsi="仿宋" w:eastAsia="仿宋" w:cs="仿宋"/>
          <w:b/>
          <w:bCs/>
          <w:sz w:val="24"/>
          <w:szCs w:val="32"/>
          <w:lang w:val="en-US" w:eastAsia="zh-CN"/>
        </w:rPr>
        <w:t>公告附表：</w:t>
      </w:r>
    </w:p>
    <w:tbl>
      <w:tblPr>
        <w:tblStyle w:val="87"/>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8"/>
        <w:gridCol w:w="1381"/>
        <w:gridCol w:w="1593"/>
        <w:gridCol w:w="2251"/>
        <w:gridCol w:w="1184"/>
        <w:gridCol w:w="1395"/>
        <w:gridCol w:w="876"/>
        <w:gridCol w:w="1454"/>
        <w:gridCol w:w="981"/>
        <w:gridCol w:w="1279"/>
        <w:gridCol w:w="1294"/>
      </w:tblGrid>
      <w:tr w14:paraId="504EB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75" w:type="pct"/>
            <w:tcBorders>
              <w:top w:val="single" w:color="000000" w:sz="4" w:space="0"/>
              <w:left w:val="single" w:color="000000" w:sz="4" w:space="0"/>
              <w:bottom w:val="single" w:color="000000" w:sz="4" w:space="0"/>
              <w:right w:val="single" w:color="000000" w:sz="4" w:space="0"/>
            </w:tcBorders>
            <w:noWrap w:val="0"/>
            <w:vAlign w:val="center"/>
          </w:tcPr>
          <w:p w14:paraId="672B6ECE">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标段号</w:t>
            </w:r>
          </w:p>
        </w:tc>
        <w:tc>
          <w:tcPr>
            <w:tcW w:w="476" w:type="pct"/>
            <w:tcBorders>
              <w:top w:val="single" w:color="000000" w:sz="4" w:space="0"/>
              <w:left w:val="single" w:color="000000" w:sz="4" w:space="0"/>
              <w:bottom w:val="single" w:color="000000" w:sz="4" w:space="0"/>
              <w:right w:val="single" w:color="000000" w:sz="4" w:space="0"/>
            </w:tcBorders>
            <w:noWrap w:val="0"/>
            <w:vAlign w:val="center"/>
          </w:tcPr>
          <w:p w14:paraId="35850359">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标段名称</w:t>
            </w:r>
          </w:p>
        </w:tc>
        <w:tc>
          <w:tcPr>
            <w:tcW w:w="549" w:type="pct"/>
            <w:tcBorders>
              <w:top w:val="single" w:color="000000" w:sz="4" w:space="0"/>
              <w:left w:val="single" w:color="000000" w:sz="4" w:space="0"/>
              <w:bottom w:val="single" w:color="000000" w:sz="4" w:space="0"/>
              <w:right w:val="single" w:color="000000" w:sz="4" w:space="0"/>
            </w:tcBorders>
            <w:noWrap w:val="0"/>
            <w:vAlign w:val="center"/>
          </w:tcPr>
          <w:p w14:paraId="76FB5F1D">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highlight w:val="none"/>
                <w:u w:val="none"/>
                <w:lang w:val="en-US" w:eastAsia="zh-CN" w:bidi="ar"/>
              </w:rPr>
              <w:t>服务描述</w:t>
            </w:r>
          </w:p>
        </w:tc>
        <w:tc>
          <w:tcPr>
            <w:tcW w:w="776" w:type="pct"/>
            <w:tcBorders>
              <w:top w:val="single" w:color="000000" w:sz="4" w:space="0"/>
              <w:left w:val="single" w:color="000000" w:sz="4" w:space="0"/>
              <w:bottom w:val="single" w:color="000000" w:sz="4" w:space="0"/>
              <w:right w:val="single" w:color="000000" w:sz="4" w:space="0"/>
            </w:tcBorders>
            <w:noWrap w:val="0"/>
            <w:vAlign w:val="center"/>
          </w:tcPr>
          <w:p w14:paraId="30287E65">
            <w:pPr>
              <w:keepNext w:val="0"/>
              <w:keepLines w:val="0"/>
              <w:widowControl/>
              <w:suppressLineNumbers w:val="0"/>
              <w:jc w:val="center"/>
              <w:textAlignment w:val="center"/>
              <w:rPr>
                <w:rFonts w:hint="eastAsia" w:ascii="仿宋" w:hAnsi="仿宋" w:eastAsia="仿宋" w:cs="仿宋"/>
                <w:b/>
                <w:bCs/>
                <w:i w:val="0"/>
                <w:iCs w:val="0"/>
                <w:color w:val="000000"/>
                <w:kern w:val="0"/>
                <w:sz w:val="20"/>
                <w:szCs w:val="20"/>
                <w:highlight w:val="none"/>
                <w:u w:val="none"/>
                <w:lang w:val="en-US" w:eastAsia="zh-CN" w:bidi="ar"/>
              </w:rPr>
            </w:pPr>
            <w:r>
              <w:rPr>
                <w:rFonts w:hint="eastAsia" w:ascii="仿宋" w:hAnsi="仿宋" w:eastAsia="仿宋" w:cs="仿宋"/>
                <w:b/>
                <w:bCs/>
                <w:i w:val="0"/>
                <w:iCs w:val="0"/>
                <w:color w:val="000000"/>
                <w:kern w:val="0"/>
                <w:sz w:val="20"/>
                <w:szCs w:val="20"/>
                <w:highlight w:val="none"/>
                <w:u w:val="none"/>
                <w:lang w:val="en-US" w:eastAsia="zh-CN" w:bidi="ar"/>
              </w:rPr>
              <w:t>服务补充描述</w:t>
            </w:r>
          </w:p>
        </w:tc>
        <w:tc>
          <w:tcPr>
            <w:tcW w:w="408" w:type="pct"/>
            <w:tcBorders>
              <w:top w:val="single" w:color="000000" w:sz="4" w:space="0"/>
              <w:left w:val="single" w:color="000000" w:sz="4" w:space="0"/>
              <w:bottom w:val="single" w:color="000000" w:sz="4" w:space="0"/>
              <w:right w:val="single" w:color="000000" w:sz="4" w:space="0"/>
            </w:tcBorders>
            <w:noWrap w:val="0"/>
            <w:vAlign w:val="center"/>
          </w:tcPr>
          <w:p w14:paraId="10BE5EC3">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u w:val="none"/>
                <w:lang w:val="en-US" w:eastAsia="zh-CN" w:bidi="ar"/>
              </w:rPr>
              <w:t>子项目编号</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14:paraId="34A821C8">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u w:val="none"/>
                <w:lang w:val="en-US" w:eastAsia="zh-CN" w:bidi="ar"/>
              </w:rPr>
              <w:t>子项目名称</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14:paraId="3836FDDB">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lang w:val="en-US" w:eastAsia="zh-CN"/>
              </w:rPr>
            </w:pPr>
            <w:r>
              <w:rPr>
                <w:rFonts w:hint="eastAsia" w:ascii="仿宋" w:hAnsi="仿宋" w:eastAsia="仿宋" w:cs="仿宋"/>
                <w:b/>
                <w:bCs/>
                <w:i w:val="0"/>
                <w:iCs w:val="0"/>
                <w:color w:val="000000"/>
                <w:sz w:val="20"/>
                <w:szCs w:val="20"/>
                <w:highlight w:val="none"/>
                <w:u w:val="none"/>
                <w:lang w:val="en-US" w:eastAsia="zh-CN"/>
              </w:rPr>
              <w:t>计划工期</w:t>
            </w:r>
          </w:p>
        </w:tc>
        <w:tc>
          <w:tcPr>
            <w:tcW w:w="501" w:type="pct"/>
            <w:tcBorders>
              <w:top w:val="single" w:color="000000" w:sz="4" w:space="0"/>
              <w:left w:val="single" w:color="000000" w:sz="4" w:space="0"/>
              <w:bottom w:val="single" w:color="000000" w:sz="4" w:space="0"/>
              <w:right w:val="single" w:color="000000" w:sz="4" w:space="0"/>
            </w:tcBorders>
            <w:noWrap w:val="0"/>
            <w:vAlign w:val="center"/>
          </w:tcPr>
          <w:p w14:paraId="7DB45D0B">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lang w:val="en-US" w:eastAsia="zh-CN"/>
              </w:rPr>
            </w:pPr>
            <w:r>
              <w:rPr>
                <w:rFonts w:hint="eastAsia" w:ascii="仿宋" w:hAnsi="仿宋" w:eastAsia="仿宋" w:cs="仿宋"/>
                <w:b/>
                <w:bCs/>
                <w:i w:val="0"/>
                <w:iCs w:val="0"/>
                <w:color w:val="000000"/>
                <w:sz w:val="20"/>
                <w:szCs w:val="20"/>
                <w:highlight w:val="none"/>
                <w:u w:val="none"/>
                <w:lang w:val="en-US" w:eastAsia="zh-CN"/>
              </w:rPr>
              <w:t>施工地点</w:t>
            </w:r>
          </w:p>
        </w:tc>
        <w:tc>
          <w:tcPr>
            <w:tcW w:w="338" w:type="pct"/>
            <w:tcBorders>
              <w:top w:val="single" w:color="000000" w:sz="4" w:space="0"/>
              <w:left w:val="single" w:color="000000" w:sz="4" w:space="0"/>
              <w:bottom w:val="single" w:color="000000" w:sz="4" w:space="0"/>
              <w:right w:val="single" w:color="000000" w:sz="4" w:space="0"/>
            </w:tcBorders>
            <w:noWrap w:val="0"/>
            <w:vAlign w:val="center"/>
          </w:tcPr>
          <w:p w14:paraId="6EBA8171">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i w:val="0"/>
                <w:iCs w:val="0"/>
                <w:color w:val="000000"/>
                <w:kern w:val="0"/>
                <w:sz w:val="20"/>
                <w:szCs w:val="20"/>
                <w:u w:val="none"/>
                <w:lang w:val="en-US" w:eastAsia="zh-CN" w:bidi="ar"/>
              </w:rPr>
              <w:t>使用单位</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29EE054C">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lang w:val="en-US" w:eastAsia="zh-CN"/>
              </w:rPr>
            </w:pPr>
            <w:r>
              <w:rPr>
                <w:rFonts w:hint="eastAsia" w:ascii="仿宋" w:hAnsi="仿宋" w:eastAsia="仿宋" w:cs="仿宋"/>
                <w:b/>
                <w:bCs/>
                <w:i w:val="0"/>
                <w:iCs w:val="0"/>
                <w:color w:val="000000"/>
                <w:sz w:val="20"/>
                <w:szCs w:val="20"/>
                <w:highlight w:val="none"/>
                <w:u w:val="none"/>
                <w:lang w:val="en-US" w:eastAsia="zh-CN"/>
              </w:rPr>
              <w:t>标段最高限价（元）</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14:paraId="6B4DED95">
            <w:pPr>
              <w:keepNext w:val="0"/>
              <w:keepLines w:val="0"/>
              <w:widowControl/>
              <w:suppressLineNumbers w:val="0"/>
              <w:jc w:val="center"/>
              <w:textAlignment w:val="center"/>
              <w:rPr>
                <w:rFonts w:hint="eastAsia" w:ascii="仿宋" w:hAnsi="仿宋" w:eastAsia="仿宋" w:cs="仿宋"/>
                <w:b/>
                <w:bCs/>
                <w:i w:val="0"/>
                <w:iCs w:val="0"/>
                <w:color w:val="000000"/>
                <w:sz w:val="20"/>
                <w:szCs w:val="20"/>
                <w:highlight w:val="none"/>
                <w:u w:val="none"/>
              </w:rPr>
            </w:pPr>
            <w:r>
              <w:rPr>
                <w:rFonts w:hint="eastAsia" w:ascii="仿宋" w:hAnsi="仿宋" w:eastAsia="仿宋" w:cs="仿宋"/>
                <w:b/>
                <w:bCs/>
                <w:sz w:val="20"/>
                <w:szCs w:val="20"/>
                <w:highlight w:val="none"/>
                <w:lang w:val="en-US" w:eastAsia="zh-CN"/>
              </w:rPr>
              <w:t>拟成交供应商</w:t>
            </w:r>
          </w:p>
        </w:tc>
      </w:tr>
      <w:tr w14:paraId="0B00C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E65CA4">
            <w:pPr>
              <w:keepNext w:val="0"/>
              <w:keepLines w:val="0"/>
              <w:widowControl/>
              <w:suppressLineNumbers w:val="0"/>
              <w:jc w:val="center"/>
              <w:textAlignment w:val="center"/>
              <w:rPr>
                <w:rFonts w:hint="default" w:ascii="仿宋" w:hAnsi="仿宋" w:eastAsia="仿宋" w:cs="仿宋"/>
                <w:i w:val="0"/>
                <w:iCs w:val="0"/>
                <w:color w:val="000000"/>
                <w:sz w:val="20"/>
                <w:szCs w:val="20"/>
                <w:highlight w:val="none"/>
                <w:u w:val="none"/>
                <w:lang w:val="en-US"/>
              </w:rPr>
            </w:pPr>
            <w:r>
              <w:rPr>
                <w:rFonts w:hint="eastAsia" w:ascii="仿宋" w:hAnsi="仿宋" w:eastAsia="仿宋" w:cs="仿宋"/>
                <w:i w:val="0"/>
                <w:iCs w:val="0"/>
                <w:color w:val="000000"/>
                <w:kern w:val="0"/>
                <w:sz w:val="20"/>
                <w:szCs w:val="20"/>
                <w:highlight w:val="none"/>
                <w:u w:val="none"/>
                <w:lang w:val="en-US" w:eastAsia="zh-CN" w:bidi="ar"/>
              </w:rPr>
              <w:t>13</w:t>
            </w:r>
          </w:p>
        </w:tc>
        <w:tc>
          <w:tcPr>
            <w:tcW w:w="476" w:type="pct"/>
            <w:tcBorders>
              <w:top w:val="single" w:color="000000" w:sz="4" w:space="0"/>
              <w:left w:val="single" w:color="000000" w:sz="4" w:space="0"/>
              <w:bottom w:val="single" w:color="000000" w:sz="4" w:space="0"/>
              <w:right w:val="nil"/>
            </w:tcBorders>
            <w:shd w:val="clear" w:color="auto" w:fill="FFFFFF"/>
            <w:noWrap w:val="0"/>
            <w:vAlign w:val="center"/>
          </w:tcPr>
          <w:p w14:paraId="5C3A3A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sz w:val="20"/>
                <w:szCs w:val="20"/>
                <w:highlight w:val="none"/>
                <w:u w:val="none"/>
              </w:rPr>
              <w:t>那日松（川掌）500千伏输变电工程线路工程安装排流设施施工</w:t>
            </w:r>
          </w:p>
        </w:tc>
        <w:tc>
          <w:tcPr>
            <w:tcW w:w="15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6B724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18"/>
                <w:szCs w:val="18"/>
                <w:u w:val="none"/>
                <w:lang w:val="en-US" w:eastAsia="zh-CN" w:bidi="ar"/>
              </w:rPr>
              <w:t>那日松（川掌）500千伏输变电工程线路工程安装排流设施施工</w:t>
            </w:r>
          </w:p>
        </w:tc>
        <w:tc>
          <w:tcPr>
            <w:tcW w:w="225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B1427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18"/>
                <w:szCs w:val="18"/>
                <w:u w:val="none"/>
                <w:lang w:val="en-US" w:eastAsia="zh-CN" w:bidi="ar"/>
              </w:rPr>
              <w:t>线路工程交叉天然气管道安装排流设施施工，共计24处</w:t>
            </w:r>
          </w:p>
        </w:tc>
        <w:tc>
          <w:tcPr>
            <w:tcW w:w="11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4D817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18"/>
                <w:szCs w:val="18"/>
                <w:u w:val="none"/>
                <w:lang w:val="en-US" w:eastAsia="zh-CN" w:bidi="ar"/>
              </w:rPr>
              <w:t>无</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0E1562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18"/>
                <w:szCs w:val="18"/>
                <w:u w:val="none"/>
                <w:lang w:val="en-US" w:eastAsia="zh-CN" w:bidi="ar"/>
              </w:rPr>
              <w:t>无</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53BA0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sz w:val="20"/>
                <w:szCs w:val="20"/>
                <w:highlight w:val="none"/>
                <w:u w:val="none"/>
              </w:rPr>
              <w:t>计划2025年6月20日开工</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66F8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sz w:val="20"/>
                <w:szCs w:val="20"/>
                <w:highlight w:val="none"/>
                <w:u w:val="none"/>
              </w:rPr>
              <w:t>鄂尔多斯市</w:t>
            </w:r>
          </w:p>
        </w:tc>
        <w:tc>
          <w:tcPr>
            <w:tcW w:w="33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6B97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u w:val="none"/>
                <w:lang w:val="en-US" w:eastAsia="zh-CN" w:bidi="ar"/>
              </w:rPr>
              <w:t>工程建设部</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0DFC91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sz w:val="20"/>
                <w:szCs w:val="20"/>
                <w:highlight w:val="none"/>
                <w:u w:val="none"/>
              </w:rPr>
              <w:t>3600000.00</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14:paraId="6A9D47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sz w:val="20"/>
                <w:szCs w:val="20"/>
                <w:highlight w:val="none"/>
                <w:u w:val="none"/>
              </w:rPr>
              <w:t>中科新微安全科技（浙江）有限公司</w:t>
            </w:r>
          </w:p>
        </w:tc>
      </w:tr>
    </w:tbl>
    <w:p w14:paraId="682DB132">
      <w:pPr>
        <w:pStyle w:val="2"/>
        <w:ind w:left="0" w:leftChars="0" w:firstLine="0" w:firstLineChars="0"/>
        <w:rPr>
          <w:rFonts w:hint="eastAsia"/>
        </w:rPr>
        <w:sectPr>
          <w:headerReference r:id="rId3" w:type="default"/>
          <w:footerReference r:id="rId4" w:type="default"/>
          <w:pgSz w:w="16838" w:h="11906" w:orient="landscape"/>
          <w:pgMar w:top="1134" w:right="1417" w:bottom="1134" w:left="1134" w:header="850" w:footer="992" w:gutter="0"/>
          <w:pgNumType w:fmt="decimal"/>
          <w:cols w:space="720" w:num="1"/>
          <w:rtlGutter w:val="0"/>
          <w:docGrid w:type="lines" w:linePitch="312" w:charSpace="0"/>
        </w:sectPr>
      </w:pPr>
    </w:p>
    <w:p w14:paraId="2423BFB7">
      <w:pPr>
        <w:pStyle w:val="75"/>
        <w:spacing w:after="0" w:line="360" w:lineRule="auto"/>
        <w:jc w:val="left"/>
        <w:rPr>
          <w:rFonts w:hint="eastAsia" w:ascii="仿宋" w:hAnsi="仿宋" w:eastAsia="仿宋" w:cs="仿宋"/>
          <w:b/>
          <w:bCs/>
          <w:sz w:val="24"/>
        </w:rPr>
      </w:pPr>
      <w:r>
        <w:rPr>
          <w:rFonts w:hint="eastAsia" w:ascii="仿宋" w:hAnsi="仿宋" w:eastAsia="仿宋" w:cs="仿宋"/>
          <w:b/>
          <w:bCs/>
          <w:sz w:val="24"/>
          <w:szCs w:val="24"/>
        </w:rPr>
        <w:t>附件</w:t>
      </w: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w:t>
      </w:r>
    </w:p>
    <w:p w14:paraId="68E08C55">
      <w:pPr>
        <w:pStyle w:val="195"/>
        <w:jc w:val="center"/>
        <w:rPr>
          <w:rFonts w:hint="eastAsia" w:ascii="仿宋" w:hAnsi="仿宋" w:eastAsia="仿宋" w:cs="仿宋"/>
          <w:sz w:val="24"/>
        </w:rPr>
      </w:pPr>
    </w:p>
    <w:p w14:paraId="4E0AB329">
      <w:pPr>
        <w:pStyle w:val="195"/>
        <w:jc w:val="center"/>
        <w:rPr>
          <w:rFonts w:hint="eastAsia" w:ascii="仿宋" w:hAnsi="仿宋" w:eastAsia="仿宋" w:cs="仿宋"/>
          <w:sz w:val="28"/>
          <w:szCs w:val="28"/>
        </w:rPr>
      </w:pPr>
      <w:r>
        <w:rPr>
          <w:rFonts w:hint="eastAsia" w:ascii="仿宋" w:hAnsi="仿宋" w:eastAsia="仿宋" w:cs="仿宋"/>
          <w:b/>
          <w:bCs/>
          <w:sz w:val="28"/>
          <w:szCs w:val="28"/>
        </w:rPr>
        <w:t>法定代表人身份证明</w:t>
      </w:r>
    </w:p>
    <w:p w14:paraId="7C23C911">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（适用于无代理人的情况）</w:t>
      </w:r>
    </w:p>
    <w:p w14:paraId="5A99BA9F">
      <w:pPr>
        <w:spacing w:line="360" w:lineRule="auto"/>
        <w:ind w:firstLine="480" w:firstLineChars="200"/>
        <w:rPr>
          <w:rFonts w:hint="eastAsia" w:ascii="仿宋" w:hAnsi="仿宋" w:eastAsia="仿宋" w:cs="仿宋"/>
          <w:sz w:val="24"/>
          <w:szCs w:val="24"/>
        </w:rPr>
      </w:pPr>
    </w:p>
    <w:p w14:paraId="03012F0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p>
    <w:p w14:paraId="1081B7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3C3DC06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单位地址：</w:t>
      </w:r>
      <w:r>
        <w:rPr>
          <w:rFonts w:hint="eastAsia" w:ascii="仿宋" w:hAnsi="仿宋" w:eastAsia="仿宋" w:cs="仿宋"/>
          <w:sz w:val="24"/>
          <w:szCs w:val="24"/>
          <w:u w:val="single"/>
        </w:rPr>
        <w:t xml:space="preserve">                               </w:t>
      </w:r>
    </w:p>
    <w:p w14:paraId="2CC9705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日</w:t>
      </w:r>
    </w:p>
    <w:p w14:paraId="62F7D63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3EDE0D3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377CF0C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（供应商名称）的法定代表人。</w:t>
      </w:r>
    </w:p>
    <w:p w14:paraId="246CC5B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4097CF63">
      <w:pPr>
        <w:pStyle w:val="195"/>
        <w:spacing w:line="360" w:lineRule="auto"/>
        <w:ind w:firstLine="480" w:firstLineChars="200"/>
        <w:rPr>
          <w:rFonts w:hint="eastAsia" w:ascii="仿宋" w:hAnsi="仿宋" w:eastAsia="仿宋" w:cs="仿宋"/>
          <w:sz w:val="24"/>
        </w:rPr>
      </w:pPr>
      <w:r>
        <w:rPr>
          <w:rFonts w:hint="eastAsia" w:ascii="仿宋" w:hAnsi="仿宋" w:eastAsia="仿宋" w:cs="仿宋"/>
          <w:sz w:val="24"/>
        </w:rPr>
        <w:t>附：法定代表人身份证正反面</w:t>
      </w:r>
    </w:p>
    <w:p w14:paraId="7082BA08">
      <w:pPr>
        <w:spacing w:line="440" w:lineRule="exact"/>
        <w:jc w:val="right"/>
        <w:rPr>
          <w:rFonts w:hint="eastAsia" w:ascii="仿宋" w:hAnsi="仿宋" w:eastAsia="仿宋" w:cs="仿宋"/>
          <w:sz w:val="24"/>
          <w:szCs w:val="24"/>
        </w:rPr>
      </w:pPr>
    </w:p>
    <w:p w14:paraId="7EE74A47">
      <w:pPr>
        <w:spacing w:line="440" w:lineRule="exact"/>
        <w:jc w:val="right"/>
        <w:rPr>
          <w:rFonts w:hint="eastAsia" w:ascii="仿宋" w:hAnsi="仿宋" w:eastAsia="仿宋" w:cs="仿宋"/>
          <w:sz w:val="24"/>
          <w:szCs w:val="24"/>
        </w:rPr>
      </w:pPr>
    </w:p>
    <w:p w14:paraId="1317FA59">
      <w:pPr>
        <w:spacing w:line="440" w:lineRule="exact"/>
        <w:jc w:val="right"/>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（盖单位章）</w:t>
      </w:r>
    </w:p>
    <w:p w14:paraId="08B351E7">
      <w:pPr>
        <w:spacing w:line="440" w:lineRule="exact"/>
        <w:rPr>
          <w:rFonts w:hint="eastAsia" w:ascii="仿宋" w:hAnsi="仿宋" w:eastAsia="仿宋" w:cs="仿宋"/>
          <w:sz w:val="24"/>
          <w:szCs w:val="24"/>
        </w:rPr>
      </w:pPr>
    </w:p>
    <w:p w14:paraId="3550DBF5">
      <w:pPr>
        <w:spacing w:line="440" w:lineRule="exact"/>
        <w:ind w:firstLine="4320" w:firstLineChars="1800"/>
        <w:jc w:val="left"/>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7CFF225">
      <w:pPr>
        <w:spacing w:line="440" w:lineRule="exact"/>
        <w:ind w:firstLine="6000" w:firstLineChars="2500"/>
        <w:rPr>
          <w:rFonts w:hint="eastAsia" w:ascii="仿宋" w:hAnsi="仿宋" w:eastAsia="仿宋" w:cs="仿宋"/>
          <w:sz w:val="24"/>
          <w:szCs w:val="24"/>
        </w:rPr>
      </w:pPr>
    </w:p>
    <w:p w14:paraId="08FB59BC">
      <w:pPr>
        <w:spacing w:line="440" w:lineRule="exact"/>
        <w:ind w:firstLine="6000" w:firstLineChars="2500"/>
        <w:rPr>
          <w:rFonts w:hint="eastAsia" w:ascii="仿宋" w:hAnsi="仿宋" w:eastAsia="仿宋" w:cs="仿宋"/>
          <w:sz w:val="24"/>
          <w:szCs w:val="24"/>
        </w:rPr>
      </w:pPr>
    </w:p>
    <w:p w14:paraId="2594695E">
      <w:pPr>
        <w:spacing w:line="440" w:lineRule="exact"/>
        <w:rPr>
          <w:rFonts w:hint="eastAsia" w:ascii="仿宋" w:hAnsi="仿宋" w:eastAsia="仿宋" w:cs="仿宋"/>
          <w:sz w:val="24"/>
          <w:szCs w:val="24"/>
        </w:rPr>
      </w:pPr>
    </w:p>
    <w:p w14:paraId="5CE1D27C">
      <w:pPr>
        <w:ind w:firstLine="482" w:firstLineChars="200"/>
        <w:rPr>
          <w:rFonts w:hint="eastAsia" w:ascii="仿宋" w:hAnsi="仿宋" w:eastAsia="仿宋" w:cs="仿宋"/>
          <w:b/>
          <w:bCs/>
          <w:sz w:val="24"/>
          <w:szCs w:val="24"/>
        </w:rPr>
        <w:sectPr>
          <w:footerReference r:id="rId5" w:type="default"/>
          <w:pgSz w:w="11906" w:h="16838"/>
          <w:pgMar w:top="1134" w:right="1134" w:bottom="1134" w:left="1134" w:header="1077" w:footer="992" w:gutter="0"/>
          <w:pgNumType w:fmt="decimal"/>
          <w:cols w:space="720" w:num="1"/>
          <w:docGrid w:type="lines" w:linePitch="312" w:charSpace="0"/>
        </w:sectPr>
      </w:pPr>
    </w:p>
    <w:p w14:paraId="51DE4BC8">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法定代表人授权委托书</w:t>
      </w:r>
    </w:p>
    <w:p w14:paraId="22FCD59D">
      <w:pPr>
        <w:pStyle w:val="195"/>
        <w:jc w:val="center"/>
        <w:rPr>
          <w:rFonts w:hint="eastAsia" w:ascii="仿宋" w:hAnsi="仿宋" w:eastAsia="仿宋" w:cs="仿宋"/>
          <w:sz w:val="24"/>
        </w:rPr>
      </w:pPr>
      <w:r>
        <w:rPr>
          <w:rFonts w:hint="eastAsia" w:ascii="仿宋" w:hAnsi="仿宋" w:eastAsia="仿宋" w:cs="仿宋"/>
          <w:sz w:val="24"/>
        </w:rPr>
        <w:t>（适用于有委托代理人的情况）</w:t>
      </w:r>
    </w:p>
    <w:p w14:paraId="01DB30DA">
      <w:pPr>
        <w:pStyle w:val="195"/>
        <w:jc w:val="center"/>
        <w:rPr>
          <w:rFonts w:hint="eastAsia" w:ascii="仿宋" w:hAnsi="仿宋" w:eastAsia="仿宋" w:cs="仿宋"/>
          <w:sz w:val="24"/>
        </w:rPr>
      </w:pPr>
    </w:p>
    <w:p w14:paraId="114FCD30">
      <w:pPr>
        <w:topLinePunct/>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rPr>
        <w:t xml:space="preserve">       </w:t>
      </w:r>
      <w:r>
        <w:rPr>
          <w:rFonts w:hint="eastAsia" w:ascii="仿宋" w:hAnsi="仿宋" w:eastAsia="仿宋" w:cs="仿宋"/>
          <w:sz w:val="24"/>
          <w:szCs w:val="24"/>
        </w:rPr>
        <w:t>（姓名）系</w:t>
      </w:r>
      <w:r>
        <w:rPr>
          <w:rFonts w:hint="eastAsia" w:ascii="仿宋" w:hAnsi="仿宋" w:eastAsia="仿宋" w:cs="仿宋"/>
          <w:sz w:val="24"/>
          <w:szCs w:val="24"/>
          <w:u w:val="single"/>
        </w:rPr>
        <w:t xml:space="preserve">        </w:t>
      </w:r>
      <w:r>
        <w:rPr>
          <w:rFonts w:hint="eastAsia" w:ascii="仿宋" w:hAnsi="仿宋" w:eastAsia="仿宋" w:cs="仿宋"/>
          <w:sz w:val="24"/>
          <w:szCs w:val="24"/>
        </w:rPr>
        <w:t>（供应商名称）的法定代表人，现委托</w:t>
      </w:r>
      <w:r>
        <w:rPr>
          <w:rFonts w:hint="eastAsia" w:ascii="仿宋" w:hAnsi="仿宋" w:eastAsia="仿宋" w:cs="仿宋"/>
          <w:sz w:val="24"/>
          <w:szCs w:val="24"/>
          <w:u w:val="single"/>
        </w:rPr>
        <w:t xml:space="preserve">        </w:t>
      </w:r>
      <w:r>
        <w:rPr>
          <w:rFonts w:hint="eastAsia" w:ascii="仿宋" w:hAnsi="仿宋" w:eastAsia="仿宋" w:cs="仿宋"/>
          <w:sz w:val="24"/>
          <w:szCs w:val="24"/>
        </w:rPr>
        <w:t>（姓名）为我方委托代理人。委托代理人根据授权，以我方名义签署、澄清、说明、补正、递交、撤回、修改</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（标段号及标段名称） 的响应文件、签订合同和处理有关事宜，其法律后果由我方承担。</w:t>
      </w:r>
    </w:p>
    <w:p w14:paraId="672BBE27">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委托期限：</w:t>
      </w:r>
      <w:r>
        <w:rPr>
          <w:rFonts w:hint="eastAsia" w:ascii="仿宋" w:hAnsi="仿宋" w:eastAsia="仿宋" w:cs="仿宋"/>
          <w:sz w:val="24"/>
          <w:szCs w:val="24"/>
          <w:u w:val="single"/>
        </w:rPr>
        <w:t xml:space="preserve">         </w:t>
      </w:r>
      <w:r>
        <w:rPr>
          <w:rFonts w:hint="eastAsia" w:ascii="仿宋" w:hAnsi="仿宋" w:eastAsia="仿宋" w:cs="仿宋"/>
          <w:sz w:val="24"/>
          <w:szCs w:val="24"/>
        </w:rPr>
        <w:t>。（可参考：自本委托书签署之日起至响应文件有效期满）</w:t>
      </w:r>
    </w:p>
    <w:p w14:paraId="1DD5DB66">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委托代理人无转委托权。</w:t>
      </w:r>
    </w:p>
    <w:p w14:paraId="63FD767B">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附：法定代表人及委托代理人身份证正反面</w:t>
      </w:r>
    </w:p>
    <w:p w14:paraId="0BFBD4B0">
      <w:pPr>
        <w:spacing w:line="440" w:lineRule="exact"/>
        <w:rPr>
          <w:rFonts w:hint="eastAsia"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60288" behindDoc="0" locked="0" layoutInCell="1" allowOverlap="1">
                <wp:simplePos x="0" y="0"/>
                <wp:positionH relativeFrom="column">
                  <wp:posOffset>2974340</wp:posOffset>
                </wp:positionH>
                <wp:positionV relativeFrom="paragraph">
                  <wp:posOffset>177165</wp:posOffset>
                </wp:positionV>
                <wp:extent cx="2371725" cy="1381125"/>
                <wp:effectExtent l="5080" t="4445" r="15875" b="16510"/>
                <wp:wrapNone/>
                <wp:docPr id="11" name="圆角矩形 1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14:paraId="11353D59">
                            <w:pPr>
                              <w:spacing w:line="360" w:lineRule="exact"/>
                              <w:jc w:val="center"/>
                              <w:rPr>
                                <w:rFonts w:hint="eastAsia" w:ascii="宋体" w:hAnsi="宋体" w:eastAsia="宋体" w:cs="宋体"/>
                                <w:sz w:val="21"/>
                                <w:szCs w:val="21"/>
                              </w:rPr>
                            </w:pPr>
                          </w:p>
                          <w:p w14:paraId="20628CF2">
                            <w:pPr>
                              <w:spacing w:line="40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法定代表人身份证相片面</w:t>
                            </w:r>
                          </w:p>
                          <w:p w14:paraId="1A3C4F5F">
                            <w:pPr>
                              <w:spacing w:line="40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wps:txbx>
                      <wps:bodyPr vert="horz" wrap="square" anchor="t" anchorCtr="0" upright="1"/>
                    </wps:wsp>
                  </a:graphicData>
                </a:graphic>
              </wp:anchor>
            </w:drawing>
          </mc:Choice>
          <mc:Fallback>
            <w:pict>
              <v:roundrect id="_x0000_s1026" o:spid="_x0000_s1026" o:spt="2" style="position:absolute;left:0pt;margin-left:234.2pt;margin-top:13.95pt;height:108.75pt;width:186.75pt;z-index:251660288;mso-width-relative:page;mso-height-relative:page;" fillcolor="#FFFFFF" filled="t" stroked="t" coordsize="21600,21600" arcsize="0.166666666666667" o:gfxdata="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7RvuVNgAAAAKAQAADwAAAAAAAAAB&#10;ACAAAAAiAAAAZHJzL2Rvd25yZXYueG1sUEsBAhQAFAAAAAgAh07iQPSjzdFJAgAAmQQAAA4AAAAA&#10;AAAAAQAgAAAAJwEAAGRycy9lMm9Eb2MueG1sUEsFBgAAAAAGAAYAWQEAAOIFAAAAAA==&#10;">
                <v:fill on="t" focussize="0,0"/>
                <v:stroke color="#0D0D0D" joinstyle="round" dashstyle="dash"/>
                <v:imagedata o:title=""/>
                <o:lock v:ext="edit" aspectratio="f"/>
                <v:textbox>
                  <w:txbxContent>
                    <w:p w14:paraId="11353D59">
                      <w:pPr>
                        <w:spacing w:line="360" w:lineRule="exact"/>
                        <w:jc w:val="center"/>
                        <w:rPr>
                          <w:rFonts w:hint="eastAsia" w:ascii="宋体" w:hAnsi="宋体" w:eastAsia="宋体" w:cs="宋体"/>
                          <w:sz w:val="21"/>
                          <w:szCs w:val="21"/>
                        </w:rPr>
                      </w:pPr>
                    </w:p>
                    <w:p w14:paraId="20628CF2">
                      <w:pPr>
                        <w:spacing w:line="40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法定代表人身份证相片面</w:t>
                      </w:r>
                    </w:p>
                    <w:p w14:paraId="1A3C4F5F">
                      <w:pPr>
                        <w:spacing w:line="40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v:textbox>
              </v:roundrect>
            </w:pict>
          </mc:Fallback>
        </mc:AlternateContent>
      </w: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456565</wp:posOffset>
                </wp:positionH>
                <wp:positionV relativeFrom="paragraph">
                  <wp:posOffset>175260</wp:posOffset>
                </wp:positionV>
                <wp:extent cx="2371725" cy="1381125"/>
                <wp:effectExtent l="5080" t="4445" r="15875" b="16510"/>
                <wp:wrapNone/>
                <wp:docPr id="7" name="圆角矩形 7"/>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14:paraId="3EF8F3DA">
                            <w:pPr>
                              <w:spacing w:line="400" w:lineRule="exact"/>
                              <w:jc w:val="center"/>
                              <w:rPr>
                                <w:rFonts w:hint="eastAsia" w:ascii="宋体" w:hAnsi="宋体" w:eastAsia="宋体" w:cs="宋体"/>
                                <w:sz w:val="24"/>
                                <w:szCs w:val="24"/>
                              </w:rPr>
                            </w:pPr>
                          </w:p>
                          <w:p w14:paraId="2DA37297">
                            <w:pPr>
                              <w:spacing w:line="40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法定代表人身份证国徽图案面</w:t>
                            </w:r>
                          </w:p>
                          <w:p w14:paraId="529BDEC3">
                            <w:pPr>
                              <w:spacing w:line="40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wps:txbx>
                      <wps:bodyPr vert="horz" wrap="square" anchor="t" anchorCtr="0" upright="1"/>
                    </wps:wsp>
                  </a:graphicData>
                </a:graphic>
              </wp:anchor>
            </w:drawing>
          </mc:Choice>
          <mc:Fallback>
            <w:pict>
              <v:roundrect id="_x0000_s1026" o:spid="_x0000_s1026" o:spt="2" style="position:absolute;left:0pt;margin-left:35.95pt;margin-top:13.8pt;height:108.75pt;width:186.75pt;z-index:251659264;mso-width-relative:page;mso-height-relative:page;" fillcolor="#FFFFFF" filled="t" stroked="t" coordsize="21600,21600" arcsize="0.166666666666667" o:gfxdata="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lxdFa2QAAAAkBAAAPAAAAAAAA&#10;AAEAIAAAACIAAABkcnMvZG93bnJldi54bWxQSwECFAAUAAAACACHTuJAP+WygkoCAACXBAAADgAA&#10;AAAAAAABACAAAAAoAQAAZHJzL2Uyb0RvYy54bWxQSwUGAAAAAAYABgBZAQAA5AUAAAAA&#10;">
                <v:fill on="t" focussize="0,0"/>
                <v:stroke color="#0D0D0D" joinstyle="round" dashstyle="dash"/>
                <v:imagedata o:title=""/>
                <o:lock v:ext="edit" aspectratio="f"/>
                <v:textbox>
                  <w:txbxContent>
                    <w:p w14:paraId="3EF8F3DA">
                      <w:pPr>
                        <w:spacing w:line="400" w:lineRule="exact"/>
                        <w:jc w:val="center"/>
                        <w:rPr>
                          <w:rFonts w:hint="eastAsia" w:ascii="宋体" w:hAnsi="宋体" w:eastAsia="宋体" w:cs="宋体"/>
                          <w:sz w:val="24"/>
                          <w:szCs w:val="24"/>
                        </w:rPr>
                      </w:pPr>
                    </w:p>
                    <w:p w14:paraId="2DA37297">
                      <w:pPr>
                        <w:spacing w:line="40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法定代表人身份证国徽图案面</w:t>
                      </w:r>
                    </w:p>
                    <w:p w14:paraId="529BDEC3">
                      <w:pPr>
                        <w:spacing w:line="40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v:textbox>
              </v:roundrect>
            </w:pict>
          </mc:Fallback>
        </mc:AlternateContent>
      </w:r>
    </w:p>
    <w:p w14:paraId="66A94034">
      <w:pPr>
        <w:pStyle w:val="195"/>
        <w:rPr>
          <w:rFonts w:hint="eastAsia" w:ascii="仿宋" w:hAnsi="仿宋" w:eastAsia="仿宋" w:cs="仿宋"/>
          <w:sz w:val="24"/>
        </w:rPr>
      </w:pPr>
    </w:p>
    <w:p w14:paraId="2BA3F0BE">
      <w:pPr>
        <w:pStyle w:val="195"/>
        <w:rPr>
          <w:rFonts w:hint="eastAsia" w:ascii="仿宋" w:hAnsi="仿宋" w:eastAsia="仿宋" w:cs="仿宋"/>
          <w:sz w:val="24"/>
        </w:rPr>
      </w:pPr>
    </w:p>
    <w:p w14:paraId="2CE25BE6">
      <w:pPr>
        <w:pStyle w:val="195"/>
        <w:rPr>
          <w:rFonts w:hint="eastAsia" w:ascii="仿宋" w:hAnsi="仿宋" w:eastAsia="仿宋" w:cs="仿宋"/>
          <w:sz w:val="24"/>
        </w:rPr>
      </w:pPr>
    </w:p>
    <w:p w14:paraId="5CA55311">
      <w:pPr>
        <w:pStyle w:val="195"/>
        <w:rPr>
          <w:rFonts w:hint="eastAsia" w:ascii="仿宋" w:hAnsi="仿宋" w:eastAsia="仿宋" w:cs="仿宋"/>
          <w:sz w:val="24"/>
        </w:rPr>
      </w:pPr>
    </w:p>
    <w:p w14:paraId="7AC3A7DD">
      <w:pPr>
        <w:pStyle w:val="195"/>
        <w:rPr>
          <w:rFonts w:hint="eastAsia" w:ascii="仿宋" w:hAnsi="仿宋" w:eastAsia="仿宋" w:cs="仿宋"/>
          <w:sz w:val="24"/>
        </w:rPr>
      </w:pPr>
    </w:p>
    <w:p w14:paraId="6C368358">
      <w:pPr>
        <w:pStyle w:val="195"/>
        <w:rPr>
          <w:rFonts w:hint="eastAsia" w:ascii="仿宋" w:hAnsi="仿宋" w:eastAsia="仿宋" w:cs="仿宋"/>
          <w:sz w:val="24"/>
        </w:rPr>
      </w:pPr>
    </w:p>
    <w:p w14:paraId="1B904705">
      <w:pPr>
        <w:pStyle w:val="195"/>
        <w:rPr>
          <w:rFonts w:hint="eastAsia" w:ascii="仿宋" w:hAnsi="仿宋" w:eastAsia="仿宋" w:cs="仿宋"/>
          <w:sz w:val="24"/>
        </w:rPr>
      </w:pPr>
      <w:r>
        <w:rPr>
          <w:rFonts w:hint="eastAsia" w:ascii="仿宋" w:hAnsi="仿宋" w:eastAsia="仿宋" w:cs="仿宋"/>
          <w:sz w:val="24"/>
        </w:rPr>
        <mc:AlternateContent>
          <mc:Choice Requires="wps">
            <w:drawing>
              <wp:anchor distT="0" distB="0" distL="114300" distR="114300" simplePos="0" relativeHeight="251661312" behindDoc="0" locked="0" layoutInCell="1" allowOverlap="1">
                <wp:simplePos x="0" y="0"/>
                <wp:positionH relativeFrom="column">
                  <wp:posOffset>443865</wp:posOffset>
                </wp:positionH>
                <wp:positionV relativeFrom="paragraph">
                  <wp:posOffset>160020</wp:posOffset>
                </wp:positionV>
                <wp:extent cx="2371725" cy="1381125"/>
                <wp:effectExtent l="5080" t="4445" r="15875" b="16510"/>
                <wp:wrapNone/>
                <wp:docPr id="34" name="圆角矩形 34"/>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14:paraId="15E2418E">
                            <w:pPr>
                              <w:spacing w:line="360" w:lineRule="exact"/>
                              <w:jc w:val="center"/>
                              <w:rPr>
                                <w:sz w:val="21"/>
                                <w:szCs w:val="21"/>
                              </w:rPr>
                            </w:pPr>
                          </w:p>
                          <w:p w14:paraId="7481A910">
                            <w:pPr>
                              <w:spacing w:line="36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委托代理人身份证国国徽面</w:t>
                            </w:r>
                          </w:p>
                          <w:p w14:paraId="45863F62">
                            <w:pPr>
                              <w:spacing w:line="36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wps:txbx>
                      <wps:bodyPr vert="horz" wrap="square" anchor="t" anchorCtr="0" upright="1"/>
                    </wps:wsp>
                  </a:graphicData>
                </a:graphic>
              </wp:anchor>
            </w:drawing>
          </mc:Choice>
          <mc:Fallback>
            <w:pict>
              <v:roundrect id="_x0000_s1026" o:spid="_x0000_s1026" o:spt="2" style="position:absolute;left:0pt;margin-left:34.95pt;margin-top:12.6pt;height:108.75pt;width:186.75pt;z-index:251661312;mso-width-relative:page;mso-height-relative:page;" fillcolor="#FFFFFF" filled="t" stroked="t" coordsize="21600,21600" arcsize="0.166666666666667" o:gfxdata="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OcjMONkAAAAJAQAADwAAAAAA&#10;AAABACAAAAAiAAAAZHJzL2Rvd25yZXYueG1sUEsBAhQAFAAAAAgAh07iQPageRxLAgAAmQQAAA4A&#10;AAAAAAAAAQAgAAAAKAEAAGRycy9lMm9Eb2MueG1sUEsFBgAAAAAGAAYAWQEAAOUFAAAAAA==&#10;">
                <v:fill on="t" focussize="0,0"/>
                <v:stroke color="#0D0D0D" joinstyle="round" dashstyle="dash"/>
                <v:imagedata o:title=""/>
                <o:lock v:ext="edit" aspectratio="f"/>
                <v:textbox>
                  <w:txbxContent>
                    <w:p w14:paraId="15E2418E">
                      <w:pPr>
                        <w:spacing w:line="360" w:lineRule="exact"/>
                        <w:jc w:val="center"/>
                        <w:rPr>
                          <w:sz w:val="21"/>
                          <w:szCs w:val="21"/>
                        </w:rPr>
                      </w:pPr>
                    </w:p>
                    <w:p w14:paraId="7481A910">
                      <w:pPr>
                        <w:spacing w:line="36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委托代理人身份证国国徽面</w:t>
                      </w:r>
                    </w:p>
                    <w:p w14:paraId="45863F62">
                      <w:pPr>
                        <w:spacing w:line="36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v:textbox>
              </v:roundrect>
            </w:pict>
          </mc:Fallback>
        </mc:AlternateContent>
      </w:r>
      <w:r>
        <w:rPr>
          <w:rFonts w:hint="eastAsia" w:ascii="仿宋" w:hAnsi="仿宋" w:eastAsia="仿宋" w:cs="仿宋"/>
          <w:sz w:val="24"/>
        </w:rPr>
        <mc:AlternateContent>
          <mc:Choice Requires="wps">
            <w:drawing>
              <wp:anchor distT="0" distB="0" distL="114300" distR="114300" simplePos="0" relativeHeight="251662336" behindDoc="0" locked="0" layoutInCell="1" allowOverlap="1">
                <wp:simplePos x="0" y="0"/>
                <wp:positionH relativeFrom="column">
                  <wp:posOffset>2945765</wp:posOffset>
                </wp:positionH>
                <wp:positionV relativeFrom="paragraph">
                  <wp:posOffset>137160</wp:posOffset>
                </wp:positionV>
                <wp:extent cx="2371725" cy="1381125"/>
                <wp:effectExtent l="5080" t="4445" r="15875" b="16510"/>
                <wp:wrapNone/>
                <wp:docPr id="32" name="圆角矩形 32"/>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14:paraId="52E59025">
                            <w:pPr>
                              <w:spacing w:line="360" w:lineRule="exact"/>
                              <w:jc w:val="center"/>
                              <w:rPr>
                                <w:rFonts w:hint="eastAsia" w:ascii="宋体" w:hAnsi="宋体" w:eastAsia="宋体" w:cs="宋体"/>
                                <w:sz w:val="21"/>
                                <w:szCs w:val="21"/>
                              </w:rPr>
                            </w:pPr>
                          </w:p>
                          <w:p w14:paraId="0A5A4088">
                            <w:pPr>
                              <w:spacing w:line="36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委托代理人身份证相片面</w:t>
                            </w:r>
                          </w:p>
                          <w:p w14:paraId="0464533E">
                            <w:pPr>
                              <w:spacing w:line="36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wps:txbx>
                      <wps:bodyPr vert="horz" wrap="square" anchor="t" anchorCtr="0" upright="1"/>
                    </wps:wsp>
                  </a:graphicData>
                </a:graphic>
              </wp:anchor>
            </w:drawing>
          </mc:Choice>
          <mc:Fallback>
            <w:pict>
              <v:roundrect id="_x0000_s1026" o:spid="_x0000_s1026" o:spt="2" style="position:absolute;left:0pt;margin-left:231.95pt;margin-top:10.8pt;height:108.75pt;width:186.75pt;z-index:251662336;mso-width-relative:page;mso-height-relative:page;" fillcolor="#FFFFFF" filled="t" stroked="t" coordsize="21600,21600" arcsize="0.166666666666667" o:gfxdata="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c3zAZ2QAAAAoBAAAPAAAAAAAA&#10;AAEAIAAAACIAAABkcnMvZG93bnJldi54bWxQSwECFAAUAAAACACHTuJAtpbKo0oCAACZBAAADgAA&#10;AAAAAAABACAAAAAoAQAAZHJzL2Uyb0RvYy54bWxQSwUGAAAAAAYABgBZAQAA5AUAAAAA&#10;">
                <v:fill on="t" focussize="0,0"/>
                <v:stroke color="#0D0D0D" joinstyle="round" dashstyle="dash"/>
                <v:imagedata o:title=""/>
                <o:lock v:ext="edit" aspectratio="f"/>
                <v:textbox>
                  <w:txbxContent>
                    <w:p w14:paraId="52E59025">
                      <w:pPr>
                        <w:spacing w:line="360" w:lineRule="exact"/>
                        <w:jc w:val="center"/>
                        <w:rPr>
                          <w:rFonts w:hint="eastAsia" w:ascii="宋体" w:hAnsi="宋体" w:eastAsia="宋体" w:cs="宋体"/>
                          <w:sz w:val="21"/>
                          <w:szCs w:val="21"/>
                        </w:rPr>
                      </w:pPr>
                    </w:p>
                    <w:p w14:paraId="0A5A4088">
                      <w:pPr>
                        <w:spacing w:line="360" w:lineRule="exact"/>
                        <w:jc w:val="center"/>
                        <w:rPr>
                          <w:rFonts w:hint="eastAsia" w:ascii="宋体" w:hAnsi="宋体" w:eastAsia="宋体" w:cs="宋体"/>
                          <w:sz w:val="24"/>
                          <w:szCs w:val="24"/>
                          <w:highlight w:val="white"/>
                        </w:rPr>
                      </w:pPr>
                      <w:r>
                        <w:rPr>
                          <w:rFonts w:hint="eastAsia" w:ascii="宋体" w:hAnsi="宋体" w:eastAsia="宋体" w:cs="宋体"/>
                          <w:sz w:val="24"/>
                          <w:szCs w:val="24"/>
                          <w:highlight w:val="white"/>
                        </w:rPr>
                        <w:t>委托代理人身份证相片面</w:t>
                      </w:r>
                    </w:p>
                    <w:p w14:paraId="0464533E">
                      <w:pPr>
                        <w:spacing w:line="360" w:lineRule="exact"/>
                        <w:jc w:val="center"/>
                        <w:rPr>
                          <w:rFonts w:hint="eastAsia" w:ascii="宋体" w:hAnsi="宋体" w:eastAsia="宋体" w:cs="宋体"/>
                          <w:sz w:val="24"/>
                          <w:szCs w:val="24"/>
                        </w:rPr>
                      </w:pPr>
                      <w:r>
                        <w:rPr>
                          <w:rFonts w:hint="eastAsia" w:ascii="宋体" w:hAnsi="宋体" w:eastAsia="宋体" w:cs="宋体"/>
                          <w:sz w:val="24"/>
                          <w:szCs w:val="24"/>
                          <w:highlight w:val="white"/>
                        </w:rPr>
                        <w:t>复印件</w:t>
                      </w:r>
                    </w:p>
                  </w:txbxContent>
                </v:textbox>
              </v:roundrect>
            </w:pict>
          </mc:Fallback>
        </mc:AlternateContent>
      </w:r>
    </w:p>
    <w:p w14:paraId="5FDC1667">
      <w:pPr>
        <w:pStyle w:val="195"/>
        <w:rPr>
          <w:rFonts w:hint="eastAsia" w:ascii="仿宋" w:hAnsi="仿宋" w:eastAsia="仿宋" w:cs="仿宋"/>
          <w:sz w:val="24"/>
        </w:rPr>
      </w:pPr>
    </w:p>
    <w:p w14:paraId="6A298AC5">
      <w:pPr>
        <w:pStyle w:val="195"/>
        <w:rPr>
          <w:rFonts w:hint="eastAsia" w:ascii="仿宋" w:hAnsi="仿宋" w:eastAsia="仿宋" w:cs="仿宋"/>
          <w:sz w:val="24"/>
        </w:rPr>
      </w:pPr>
    </w:p>
    <w:p w14:paraId="36D5B9CC">
      <w:pPr>
        <w:pStyle w:val="195"/>
        <w:rPr>
          <w:rFonts w:hint="eastAsia" w:ascii="仿宋" w:hAnsi="仿宋" w:eastAsia="仿宋" w:cs="仿宋"/>
          <w:sz w:val="24"/>
        </w:rPr>
      </w:pPr>
    </w:p>
    <w:p w14:paraId="17C16E9A">
      <w:pPr>
        <w:pStyle w:val="195"/>
        <w:rPr>
          <w:rFonts w:hint="eastAsia" w:ascii="仿宋" w:hAnsi="仿宋" w:eastAsia="仿宋" w:cs="仿宋"/>
          <w:sz w:val="24"/>
        </w:rPr>
      </w:pPr>
    </w:p>
    <w:p w14:paraId="4BF2AB30">
      <w:pPr>
        <w:pStyle w:val="195"/>
        <w:rPr>
          <w:rFonts w:hint="eastAsia" w:ascii="仿宋" w:hAnsi="仿宋" w:eastAsia="仿宋" w:cs="仿宋"/>
          <w:sz w:val="24"/>
        </w:rPr>
      </w:pPr>
    </w:p>
    <w:p w14:paraId="34CBE3E5">
      <w:pPr>
        <w:pStyle w:val="195"/>
        <w:rPr>
          <w:rFonts w:hint="eastAsia" w:ascii="仿宋" w:hAnsi="仿宋" w:eastAsia="仿宋" w:cs="仿宋"/>
          <w:sz w:val="24"/>
        </w:rPr>
      </w:pPr>
    </w:p>
    <w:p w14:paraId="0CEEDFAA">
      <w:pPr>
        <w:pStyle w:val="195"/>
        <w:rPr>
          <w:rFonts w:hint="eastAsia" w:ascii="仿宋" w:hAnsi="仿宋" w:eastAsia="仿宋" w:cs="仿宋"/>
          <w:sz w:val="24"/>
        </w:rPr>
      </w:pPr>
    </w:p>
    <w:p w14:paraId="680FB1AB">
      <w:pPr>
        <w:pStyle w:val="195"/>
        <w:rPr>
          <w:rFonts w:hint="eastAsia" w:ascii="仿宋" w:hAnsi="仿宋" w:eastAsia="仿宋" w:cs="仿宋"/>
          <w:sz w:val="24"/>
        </w:rPr>
      </w:pPr>
    </w:p>
    <w:p w14:paraId="28A1F8B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供  应  商：</w:t>
      </w:r>
      <w:r>
        <w:rPr>
          <w:rFonts w:hint="eastAsia" w:ascii="仿宋" w:hAnsi="仿宋" w:eastAsia="仿宋" w:cs="仿宋"/>
          <w:sz w:val="24"/>
          <w:szCs w:val="24"/>
          <w:u w:val="single"/>
        </w:rPr>
        <w:t xml:space="preserve">                         </w:t>
      </w:r>
      <w:r>
        <w:rPr>
          <w:rFonts w:hint="eastAsia" w:ascii="仿宋" w:hAnsi="仿宋" w:eastAsia="仿宋" w:cs="仿宋"/>
          <w:sz w:val="24"/>
          <w:szCs w:val="24"/>
        </w:rPr>
        <w:t>（盖单位章）</w:t>
      </w:r>
    </w:p>
    <w:p w14:paraId="1E83666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w:t>
      </w:r>
    </w:p>
    <w:p w14:paraId="63E4F5C1">
      <w:pPr>
        <w:spacing w:line="5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1BB3EF9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 </w:t>
      </w:r>
    </w:p>
    <w:p w14:paraId="5C91C07F">
      <w:pPr>
        <w:spacing w:line="5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726A881B">
      <w:pPr>
        <w:spacing w:line="5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联系人电话：</w:t>
      </w:r>
      <w:r>
        <w:rPr>
          <w:rFonts w:hint="eastAsia" w:ascii="仿宋" w:hAnsi="仿宋" w:eastAsia="仿宋" w:cs="仿宋"/>
          <w:sz w:val="24"/>
          <w:szCs w:val="24"/>
          <w:u w:val="single"/>
        </w:rPr>
        <w:t xml:space="preserve">                          </w:t>
      </w:r>
    </w:p>
    <w:p w14:paraId="463A3360">
      <w:pPr>
        <w:spacing w:line="500" w:lineRule="exact"/>
        <w:ind w:firstLine="1920" w:firstLineChars="800"/>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AB2FAED">
      <w:pPr>
        <w:pStyle w:val="195"/>
        <w:rPr>
          <w:rFonts w:hint="eastAsia" w:ascii="仿宋" w:hAnsi="仿宋" w:eastAsia="仿宋" w:cs="仿宋"/>
          <w:sz w:val="28"/>
          <w:szCs w:val="28"/>
        </w:rPr>
      </w:pPr>
    </w:p>
    <w:p w14:paraId="2134CD88">
      <w:pPr>
        <w:pStyle w:val="195"/>
        <w:rPr>
          <w:rFonts w:hint="eastAsia" w:ascii="仿宋" w:hAnsi="仿宋" w:eastAsia="仿宋" w:cs="仿宋"/>
          <w:sz w:val="24"/>
        </w:rPr>
      </w:pPr>
      <w:r>
        <w:rPr>
          <w:rFonts w:hint="eastAsia" w:ascii="仿宋" w:hAnsi="仿宋" w:eastAsia="仿宋" w:cs="仿宋"/>
          <w:b/>
          <w:bCs/>
          <w:sz w:val="28"/>
          <w:szCs w:val="28"/>
        </w:rPr>
        <w:t>注：如供应商是由法定代表人参加投标，则不需提供授权委托书。</w:t>
      </w:r>
    </w:p>
    <w:p w14:paraId="664A5856">
      <w:pPr>
        <w:pStyle w:val="75"/>
        <w:spacing w:after="0" w:line="360" w:lineRule="auto"/>
        <w:rPr>
          <w:rFonts w:hint="eastAsia" w:ascii="仿宋" w:hAnsi="仿宋" w:eastAsia="仿宋" w:cs="仿宋"/>
          <w:sz w:val="24"/>
        </w:rPr>
      </w:pPr>
      <w:r>
        <w:rPr>
          <w:rFonts w:hint="eastAsia" w:ascii="仿宋" w:hAnsi="仿宋" w:eastAsia="仿宋" w:cs="仿宋"/>
          <w:b/>
          <w:bCs/>
          <w:sz w:val="24"/>
          <w:szCs w:val="24"/>
        </w:rPr>
        <w:br w:type="page"/>
      </w:r>
      <w:bookmarkStart w:id="0" w:name="_Toc28764"/>
      <w:r>
        <w:rPr>
          <w:rFonts w:hint="eastAsia" w:ascii="仿宋" w:hAnsi="仿宋" w:eastAsia="仿宋" w:cs="仿宋"/>
          <w:b/>
          <w:bCs/>
          <w:sz w:val="24"/>
          <w:szCs w:val="24"/>
        </w:rPr>
        <w:t>附件</w:t>
      </w: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w:t>
      </w:r>
      <w:bookmarkEnd w:id="0"/>
    </w:p>
    <w:p w14:paraId="06DCC049">
      <w:pPr>
        <w:pStyle w:val="83"/>
        <w:jc w:val="left"/>
        <w:outlineLvl w:val="9"/>
        <w:rPr>
          <w:rFonts w:hint="eastAsia" w:ascii="仿宋" w:hAnsi="仿宋" w:eastAsia="仿宋" w:cs="仿宋"/>
          <w:sz w:val="24"/>
          <w:szCs w:val="24"/>
        </w:rPr>
      </w:pPr>
    </w:p>
    <w:p w14:paraId="0FD14202">
      <w:pPr>
        <w:spacing w:line="360" w:lineRule="auto"/>
        <w:jc w:val="center"/>
        <w:rPr>
          <w:rFonts w:hint="eastAsia" w:ascii="仿宋" w:hAnsi="仿宋" w:eastAsia="仿宋" w:cs="仿宋"/>
          <w:b/>
          <w:sz w:val="32"/>
          <w:szCs w:val="21"/>
        </w:rPr>
      </w:pPr>
      <w:r>
        <w:rPr>
          <w:rFonts w:hint="eastAsia" w:ascii="仿宋" w:hAnsi="仿宋" w:eastAsia="仿宋" w:cs="仿宋"/>
          <w:b/>
          <w:sz w:val="32"/>
          <w:szCs w:val="21"/>
        </w:rPr>
        <w:t>《响应真实性承诺书》</w:t>
      </w:r>
    </w:p>
    <w:p w14:paraId="3BCF762D">
      <w:pPr>
        <w:spacing w:line="360" w:lineRule="auto"/>
        <w:rPr>
          <w:rFonts w:hint="eastAsia" w:ascii="仿宋" w:hAnsi="仿宋" w:eastAsia="仿宋" w:cs="仿宋"/>
          <w:u w:val="single"/>
        </w:rPr>
      </w:pPr>
    </w:p>
    <w:p w14:paraId="5A8844A2">
      <w:pPr>
        <w:spacing w:line="360" w:lineRule="auto"/>
        <w:rPr>
          <w:rFonts w:hint="eastAsia" w:ascii="仿宋" w:hAnsi="仿宋" w:eastAsia="仿宋" w:cs="仿宋"/>
          <w:sz w:val="28"/>
        </w:rPr>
      </w:pPr>
      <w:r>
        <w:rPr>
          <w:rFonts w:hint="eastAsia" w:ascii="仿宋" w:hAnsi="仿宋" w:eastAsia="仿宋" w:cs="仿宋"/>
          <w:sz w:val="28"/>
          <w:u w:val="single"/>
        </w:rPr>
        <w:t xml:space="preserve">      （采购人）      </w:t>
      </w:r>
      <w:r>
        <w:rPr>
          <w:rFonts w:hint="eastAsia" w:ascii="仿宋" w:hAnsi="仿宋" w:eastAsia="仿宋" w:cs="仿宋"/>
          <w:sz w:val="28"/>
        </w:rPr>
        <w:t>：</w:t>
      </w:r>
    </w:p>
    <w:p w14:paraId="11D72D2C">
      <w:pPr>
        <w:spacing w:line="360" w:lineRule="auto"/>
        <w:ind w:firstLine="560" w:firstLineChars="200"/>
        <w:rPr>
          <w:rFonts w:hint="eastAsia" w:ascii="仿宋" w:hAnsi="仿宋" w:eastAsia="仿宋" w:cs="仿宋"/>
          <w:sz w:val="28"/>
        </w:rPr>
      </w:pPr>
      <w:r>
        <w:rPr>
          <w:rFonts w:hint="eastAsia" w:ascii="仿宋" w:hAnsi="仿宋" w:eastAsia="仿宋" w:cs="仿宋"/>
          <w:sz w:val="28"/>
        </w:rPr>
        <w:t>我公司参与贵公司组织采购的</w:t>
      </w:r>
      <w:r>
        <w:rPr>
          <w:rFonts w:hint="eastAsia" w:ascii="仿宋" w:hAnsi="仿宋" w:eastAsia="仿宋" w:cs="仿宋"/>
          <w:sz w:val="28"/>
          <w:u w:val="single"/>
        </w:rPr>
        <w:t xml:space="preserve">                （项目名称/采购编号、标段名称/标段编号）</w:t>
      </w:r>
      <w:r>
        <w:rPr>
          <w:rFonts w:hint="eastAsia" w:ascii="仿宋" w:hAnsi="仿宋" w:eastAsia="仿宋" w:cs="仿宋"/>
          <w:sz w:val="28"/>
        </w:rPr>
        <w:t>，我公司承诺所提交的资格申请表述、报名待审查材料、资格申请文件、响应文件内容是真实有效的。如有不实，则违反招标投标法“诚实信用”原则，我公司承担由此引发的所有责任。</w:t>
      </w:r>
    </w:p>
    <w:p w14:paraId="396484E2">
      <w:pPr>
        <w:rPr>
          <w:rFonts w:hint="eastAsia" w:ascii="仿宋" w:hAnsi="仿宋" w:eastAsia="仿宋" w:cs="仿宋"/>
        </w:rPr>
      </w:pPr>
    </w:p>
    <w:p w14:paraId="49F9E060">
      <w:pPr>
        <w:rPr>
          <w:rFonts w:hint="eastAsia" w:ascii="仿宋" w:hAnsi="仿宋" w:eastAsia="仿宋" w:cs="仿宋"/>
        </w:rPr>
      </w:pPr>
    </w:p>
    <w:p w14:paraId="4754F1A4">
      <w:pPr>
        <w:rPr>
          <w:rFonts w:hint="eastAsia" w:ascii="仿宋" w:hAnsi="仿宋" w:eastAsia="仿宋" w:cs="仿宋"/>
        </w:rPr>
      </w:pPr>
    </w:p>
    <w:p w14:paraId="426EDBC3">
      <w:pPr>
        <w:rPr>
          <w:rFonts w:hint="eastAsia" w:ascii="仿宋" w:hAnsi="仿宋" w:eastAsia="仿宋" w:cs="仿宋"/>
        </w:rPr>
      </w:pPr>
    </w:p>
    <w:p w14:paraId="0562739C">
      <w:pPr>
        <w:spacing w:line="520" w:lineRule="exact"/>
        <w:rPr>
          <w:rFonts w:hint="eastAsia"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 xml:space="preserve">                      </w:t>
      </w:r>
      <w:r>
        <w:rPr>
          <w:rFonts w:hint="eastAsia" w:ascii="仿宋" w:hAnsi="仿宋" w:eastAsia="仿宋" w:cs="仿宋"/>
          <w:sz w:val="28"/>
          <w:szCs w:val="28"/>
        </w:rPr>
        <w:t>（盖单位章）</w:t>
      </w:r>
    </w:p>
    <w:p w14:paraId="0783CAE3">
      <w:pPr>
        <w:spacing w:line="520" w:lineRule="exact"/>
        <w:jc w:val="left"/>
        <w:rPr>
          <w:rFonts w:hint="eastAsia" w:ascii="仿宋" w:hAnsi="仿宋" w:eastAsia="仿宋" w:cs="仿宋"/>
          <w:color w:val="000000"/>
          <w:kern w:val="0"/>
          <w:sz w:val="28"/>
        </w:rPr>
      </w:pPr>
      <w:r>
        <w:rPr>
          <w:rFonts w:hint="eastAsia" w:ascii="仿宋" w:hAnsi="仿宋" w:eastAsia="仿宋" w:cs="仿宋"/>
          <w:color w:val="000000"/>
          <w:kern w:val="0"/>
          <w:sz w:val="28"/>
        </w:rPr>
        <w:t>法定代表人或其委托代理人：</w:t>
      </w:r>
      <w:r>
        <w:rPr>
          <w:rFonts w:hint="eastAsia" w:ascii="仿宋" w:hAnsi="仿宋" w:eastAsia="仿宋" w:cs="仿宋"/>
          <w:color w:val="000000"/>
          <w:kern w:val="0"/>
          <w:sz w:val="28"/>
          <w:u w:val="single"/>
        </w:rPr>
        <w:t xml:space="preserve">        </w:t>
      </w:r>
      <w:r>
        <w:rPr>
          <w:rFonts w:hint="eastAsia" w:ascii="仿宋" w:hAnsi="仿宋" w:eastAsia="仿宋" w:cs="仿宋"/>
          <w:color w:val="000000"/>
          <w:kern w:val="0"/>
          <w:sz w:val="28"/>
        </w:rPr>
        <w:t>（签字）</w:t>
      </w:r>
    </w:p>
    <w:p w14:paraId="7FAC1C73">
      <w:pPr>
        <w:spacing w:line="520" w:lineRule="exact"/>
        <w:jc w:val="left"/>
        <w:rPr>
          <w:rFonts w:hint="eastAsia" w:ascii="仿宋" w:hAnsi="仿宋" w:eastAsia="仿宋" w:cs="仿宋"/>
          <w:color w:val="000000"/>
          <w:kern w:val="0"/>
          <w:sz w:val="28"/>
          <w:u w:val="single"/>
        </w:rPr>
      </w:pPr>
      <w:r>
        <w:rPr>
          <w:rFonts w:hint="eastAsia" w:ascii="仿宋" w:hAnsi="仿宋" w:eastAsia="仿宋" w:cs="仿宋"/>
          <w:color w:val="000000"/>
          <w:kern w:val="0"/>
          <w:sz w:val="28"/>
        </w:rPr>
        <w:t>地  址：</w:t>
      </w:r>
      <w:r>
        <w:rPr>
          <w:rFonts w:hint="eastAsia" w:ascii="仿宋" w:hAnsi="仿宋" w:eastAsia="仿宋" w:cs="仿宋"/>
          <w:color w:val="000000"/>
          <w:kern w:val="0"/>
          <w:sz w:val="28"/>
          <w:u w:val="single"/>
        </w:rPr>
        <w:t xml:space="preserve">                           </w:t>
      </w:r>
    </w:p>
    <w:p w14:paraId="622A585B">
      <w:pPr>
        <w:spacing w:line="520" w:lineRule="exact"/>
        <w:jc w:val="left"/>
        <w:rPr>
          <w:rFonts w:hint="eastAsia" w:ascii="仿宋" w:hAnsi="仿宋" w:eastAsia="仿宋" w:cs="仿宋"/>
          <w:sz w:val="28"/>
          <w:szCs w:val="28"/>
          <w:u w:val="single"/>
        </w:rPr>
      </w:pPr>
      <w:r>
        <w:rPr>
          <w:rFonts w:hint="eastAsia" w:ascii="仿宋" w:hAnsi="仿宋" w:eastAsia="仿宋" w:cs="仿宋"/>
          <w:color w:val="000000"/>
          <w:kern w:val="0"/>
          <w:sz w:val="28"/>
        </w:rPr>
        <w:t>电  话：</w:t>
      </w:r>
      <w:r>
        <w:rPr>
          <w:rFonts w:hint="eastAsia" w:ascii="仿宋" w:hAnsi="仿宋" w:eastAsia="仿宋" w:cs="仿宋"/>
          <w:color w:val="000000"/>
          <w:kern w:val="0"/>
          <w:sz w:val="28"/>
          <w:u w:val="single"/>
        </w:rPr>
        <w:t xml:space="preserve">                           </w:t>
      </w:r>
    </w:p>
    <w:p w14:paraId="12EE68C7">
      <w:pPr>
        <w:spacing w:line="520" w:lineRule="exact"/>
        <w:ind w:firstLine="3920" w:firstLineChars="1400"/>
        <w:jc w:val="left"/>
        <w:rPr>
          <w:rFonts w:hint="eastAsia" w:ascii="仿宋" w:hAnsi="仿宋" w:eastAsia="仿宋" w:cs="仿宋"/>
          <w:sz w:val="28"/>
          <w:szCs w:val="28"/>
        </w:rPr>
      </w:pP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71478760">
      <w:pPr>
        <w:pStyle w:val="83"/>
        <w:spacing w:before="0" w:after="0"/>
        <w:jc w:val="both"/>
        <w:outlineLvl w:val="9"/>
        <w:rPr>
          <w:rFonts w:hint="eastAsia" w:ascii="仿宋" w:hAnsi="仿宋" w:eastAsia="仿宋" w:cs="仿宋"/>
          <w:sz w:val="24"/>
          <w:szCs w:val="24"/>
        </w:rPr>
      </w:pPr>
    </w:p>
    <w:p w14:paraId="57924E35">
      <w:pPr>
        <w:rPr>
          <w:rFonts w:hint="eastAsia" w:ascii="仿宋" w:hAnsi="仿宋" w:eastAsia="仿宋" w:cs="仿宋"/>
          <w:sz w:val="24"/>
          <w:szCs w:val="24"/>
        </w:rPr>
      </w:pPr>
      <w:r>
        <w:rPr>
          <w:rFonts w:hint="eastAsia" w:ascii="仿宋" w:hAnsi="仿宋" w:eastAsia="仿宋" w:cs="仿宋"/>
          <w:sz w:val="24"/>
          <w:szCs w:val="24"/>
        </w:rPr>
        <w:br w:type="page"/>
      </w:r>
    </w:p>
    <w:p w14:paraId="73224BA2">
      <w:pPr>
        <w:pStyle w:val="83"/>
        <w:jc w:val="left"/>
        <w:rPr>
          <w:rFonts w:hint="eastAsia" w:ascii="仿宋" w:hAnsi="仿宋" w:eastAsia="仿宋" w:cs="仿宋"/>
          <w:sz w:val="24"/>
          <w:szCs w:val="24"/>
        </w:rPr>
      </w:pPr>
      <w:bookmarkStart w:id="1" w:name="_Toc68"/>
      <w:bookmarkStart w:id="2" w:name="_Toc13442"/>
      <w:bookmarkStart w:id="3" w:name="_Toc14661"/>
      <w:r>
        <w:rPr>
          <w:rFonts w:hint="eastAsia" w:ascii="仿宋" w:hAnsi="仿宋" w:eastAsia="仿宋" w:cs="仿宋"/>
          <w:sz w:val="24"/>
          <w:szCs w:val="24"/>
        </w:rPr>
        <w:t>附件</w:t>
      </w:r>
      <w:r>
        <w:rPr>
          <w:rFonts w:hint="eastAsia" w:ascii="仿宋" w:hAnsi="仿宋" w:eastAsia="仿宋" w:cs="仿宋"/>
          <w:sz w:val="24"/>
          <w:szCs w:val="24"/>
          <w:lang w:val="en-US" w:eastAsia="zh-CN"/>
        </w:rPr>
        <w:t>3</w:t>
      </w:r>
      <w:r>
        <w:rPr>
          <w:rFonts w:hint="eastAsia" w:ascii="仿宋" w:hAnsi="仿宋" w:eastAsia="仿宋" w:cs="仿宋"/>
          <w:sz w:val="24"/>
          <w:szCs w:val="24"/>
        </w:rPr>
        <w:t>：供应商承诺函</w:t>
      </w:r>
      <w:bookmarkEnd w:id="1"/>
      <w:bookmarkEnd w:id="2"/>
      <w:bookmarkEnd w:id="3"/>
    </w:p>
    <w:p w14:paraId="1010FE0C">
      <w:pPr>
        <w:jc w:val="center"/>
        <w:rPr>
          <w:rFonts w:hint="eastAsia" w:ascii="仿宋" w:hAnsi="仿宋" w:eastAsia="仿宋" w:cs="仿宋"/>
          <w:b/>
          <w:bCs/>
          <w:sz w:val="24"/>
          <w:szCs w:val="24"/>
        </w:rPr>
      </w:pPr>
    </w:p>
    <w:p w14:paraId="1A39F8F1">
      <w:pPr>
        <w:jc w:val="center"/>
        <w:rPr>
          <w:rFonts w:hint="eastAsia" w:ascii="仿宋" w:hAnsi="仿宋" w:eastAsia="仿宋" w:cs="仿宋"/>
          <w:b/>
          <w:bCs/>
          <w:sz w:val="24"/>
          <w:szCs w:val="24"/>
        </w:rPr>
      </w:pPr>
      <w:r>
        <w:rPr>
          <w:rFonts w:hint="eastAsia" w:ascii="仿宋" w:hAnsi="仿宋" w:eastAsia="仿宋" w:cs="仿宋"/>
          <w:b/>
          <w:bCs/>
          <w:sz w:val="24"/>
          <w:szCs w:val="24"/>
        </w:rPr>
        <w:t>供应商承诺函</w:t>
      </w:r>
    </w:p>
    <w:p w14:paraId="760266D4">
      <w:pPr>
        <w:spacing w:line="360" w:lineRule="auto"/>
        <w:ind w:left="482" w:hanging="482"/>
        <w:rPr>
          <w:rFonts w:hint="eastAsia" w:ascii="仿宋" w:hAnsi="仿宋" w:eastAsia="仿宋" w:cs="仿宋"/>
          <w:sz w:val="24"/>
          <w:szCs w:val="24"/>
        </w:rPr>
      </w:pPr>
      <w:r>
        <w:rPr>
          <w:rFonts w:hint="eastAsia" w:ascii="仿宋" w:hAnsi="仿宋" w:eastAsia="仿宋" w:cs="仿宋"/>
          <w:sz w:val="24"/>
          <w:szCs w:val="24"/>
          <w:u w:val="single"/>
        </w:rPr>
        <w:t xml:space="preserve">     （采购人名称）        ：</w:t>
      </w:r>
    </w:p>
    <w:p w14:paraId="489CDBF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我公司</w:t>
      </w:r>
      <w:r>
        <w:rPr>
          <w:rFonts w:hint="eastAsia" w:ascii="仿宋" w:hAnsi="仿宋" w:eastAsia="仿宋" w:cs="仿宋"/>
          <w:sz w:val="24"/>
          <w:szCs w:val="24"/>
          <w:u w:val="single"/>
        </w:rPr>
        <w:t xml:space="preserve">  （供应商名称）  </w:t>
      </w:r>
      <w:r>
        <w:rPr>
          <w:rFonts w:hint="eastAsia" w:ascii="仿宋" w:hAnsi="仿宋" w:eastAsia="仿宋" w:cs="仿宋"/>
          <w:sz w:val="24"/>
          <w:szCs w:val="24"/>
        </w:rPr>
        <w:t xml:space="preserve"> ，在此做如下承诺：</w:t>
      </w:r>
    </w:p>
    <w:p w14:paraId="045D7ABD">
      <w:pPr>
        <w:spacing w:line="360" w:lineRule="auto"/>
        <w:ind w:right="-216" w:rightChars="-90" w:firstLine="480" w:firstLineChars="200"/>
        <w:rPr>
          <w:rFonts w:hint="eastAsia" w:ascii="仿宋" w:hAnsi="仿宋" w:eastAsia="仿宋" w:cs="仿宋"/>
          <w:sz w:val="24"/>
          <w:szCs w:val="24"/>
        </w:rPr>
      </w:pPr>
      <w:r>
        <w:rPr>
          <w:rFonts w:hint="eastAsia" w:ascii="仿宋" w:hAnsi="仿宋" w:eastAsia="仿宋" w:cs="仿宋"/>
          <w:sz w:val="24"/>
          <w:szCs w:val="24"/>
        </w:rPr>
        <w:t>1、我公司具备相应项目的履约能力，并在人员、技术、资金等方面具有保障如期完成招标项目的能力，参加本次采购项目近三年内（</w:t>
      </w:r>
      <w:r>
        <w:rPr>
          <w:rFonts w:hint="eastAsia" w:ascii="仿宋" w:hAnsi="仿宋" w:eastAsia="仿宋" w:cs="仿宋"/>
          <w:sz w:val="24"/>
          <w:szCs w:val="24"/>
          <w:lang w:eastAsia="zh-CN"/>
        </w:rPr>
        <w:t>202</w:t>
      </w:r>
      <w:r>
        <w:rPr>
          <w:rFonts w:hint="eastAsia" w:ascii="仿宋" w:hAnsi="仿宋" w:eastAsia="仿宋" w:cs="仿宋"/>
          <w:sz w:val="24"/>
          <w:szCs w:val="24"/>
          <w:lang w:val="en-US" w:eastAsia="zh-CN"/>
        </w:rPr>
        <w:t>2</w:t>
      </w:r>
      <w:r>
        <w:rPr>
          <w:rFonts w:hint="eastAsia" w:ascii="仿宋" w:hAnsi="仿宋" w:eastAsia="仿宋" w:cs="仿宋"/>
          <w:sz w:val="24"/>
          <w:szCs w:val="24"/>
        </w:rPr>
        <w:t>年-至今），在经营活动中没有重大违法记录或不良记录，有良好的财务状况和商业信誉，未处于被责令停产、财产被接管、冻结或破产状态；</w:t>
      </w:r>
    </w:p>
    <w:p w14:paraId="3AD7E70F">
      <w:p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sz w:val="24"/>
          <w:szCs w:val="24"/>
        </w:rPr>
        <w:t>2、 同一个法定代表人的两个及两个以上企业不得在同一标包中同时投标；母公司和其全资子公司不得在同一标包中同时投标；存在控股、管理关系的不同单位，不得参加同一标包中投标或者未划分包件的同一招标项目中投标；母子公司不得相互借用任何资质、业绩</w:t>
      </w:r>
      <w:r>
        <w:rPr>
          <w:rFonts w:hint="eastAsia" w:ascii="仿宋" w:hAnsi="仿宋" w:eastAsia="仿宋" w:cs="仿宋"/>
          <w:kern w:val="0"/>
          <w:sz w:val="24"/>
          <w:szCs w:val="24"/>
        </w:rPr>
        <w:t>；（我公司不存在本条内容的任何情况）</w:t>
      </w:r>
    </w:p>
    <w:p w14:paraId="5BBCBD45">
      <w:pPr>
        <w:pStyle w:val="5"/>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我公司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561BB404">
      <w:pPr>
        <w:pStyle w:val="5"/>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4、我公司未被列入中国电力企业联合会公布的“中电联关于公布涉电力领域重点关注对象名单”；</w:t>
      </w:r>
    </w:p>
    <w:p w14:paraId="2F72AF4F">
      <w:pPr>
        <w:pStyle w:val="5"/>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5、我公司未列入内蒙古电力（集团）有限责任公司暂停、取消投（中）标资格、永久取消投（中）标资格名单；</w:t>
      </w:r>
    </w:p>
    <w:p w14:paraId="7964054A">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6、我公司参与贵公司组织采购的</w:t>
      </w:r>
      <w:r>
        <w:rPr>
          <w:rFonts w:hint="eastAsia" w:ascii="仿宋" w:hAnsi="仿宋" w:eastAsia="仿宋" w:cs="仿宋"/>
          <w:b/>
          <w:bCs/>
          <w:sz w:val="24"/>
          <w:szCs w:val="24"/>
          <w:u w:val="single"/>
        </w:rPr>
        <w:t xml:space="preserve"> （项目名称） </w:t>
      </w:r>
      <w:r>
        <w:rPr>
          <w:rFonts w:hint="eastAsia" w:ascii="仿宋" w:hAnsi="仿宋" w:eastAsia="仿宋" w:cs="仿宋"/>
          <w:b/>
          <w:bCs/>
          <w:sz w:val="24"/>
          <w:szCs w:val="24"/>
        </w:rPr>
        <w:t>，我公司承诺所提交的响应文件表述、报名待审查材料、响应文件内容是真实有效的。如有不实，则违反“诚实信用”原则，我公司承担由此引发的所有责任。</w:t>
      </w:r>
    </w:p>
    <w:p w14:paraId="7312703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我公司已仔细阅读公告资格要求并承诺完全符合招标公告资格要求。如有不实后果自负。</w:t>
      </w:r>
    </w:p>
    <w:p w14:paraId="229AA9E3">
      <w:pPr>
        <w:spacing w:line="560" w:lineRule="exact"/>
        <w:ind w:left="3273" w:leftChars="500" w:hanging="2073" w:hangingChars="864"/>
        <w:rPr>
          <w:rFonts w:hint="eastAsia" w:ascii="仿宋" w:hAnsi="仿宋" w:eastAsia="仿宋" w:cs="仿宋"/>
          <w:sz w:val="24"/>
          <w:szCs w:val="24"/>
        </w:rPr>
      </w:pPr>
      <w:r>
        <w:rPr>
          <w:rFonts w:hint="eastAsia" w:ascii="仿宋" w:hAnsi="仿宋" w:eastAsia="仿宋" w:cs="仿宋"/>
          <w:sz w:val="24"/>
          <w:szCs w:val="24"/>
        </w:rPr>
        <w:t>投标单位：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（公章）       </w:t>
      </w:r>
    </w:p>
    <w:p w14:paraId="2382F88B">
      <w:pPr>
        <w:spacing w:line="560" w:lineRule="exact"/>
        <w:ind w:left="3273" w:leftChars="500" w:hanging="2073" w:hangingChars="864"/>
        <w:rPr>
          <w:rFonts w:hint="eastAsia" w:ascii="仿宋" w:hAnsi="仿宋" w:eastAsia="仿宋" w:cs="仿宋"/>
        </w:rPr>
      </w:pPr>
      <w:r>
        <w:rPr>
          <w:rFonts w:hint="eastAsia" w:ascii="仿宋" w:hAnsi="仿宋" w:eastAsia="仿宋" w:cs="仿宋"/>
          <w:sz w:val="24"/>
          <w:szCs w:val="24"/>
        </w:rPr>
        <w:t>法定代表人或委托代理人：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（签字）</w:t>
      </w:r>
    </w:p>
    <w:p w14:paraId="6F728900">
      <w:pPr>
        <w:widowControl w:val="0"/>
        <w:spacing w:after="0" w:line="240" w:lineRule="auto"/>
        <w:jc w:val="both"/>
        <w:rPr>
          <w:rFonts w:hint="eastAsia" w:ascii="仿宋" w:hAnsi="仿宋" w:eastAsia="仿宋" w:cs="仿宋"/>
          <w:color w:val="auto"/>
          <w:sz w:val="28"/>
          <w:szCs w:val="20"/>
        </w:rPr>
      </w:pPr>
      <w:r>
        <w:rPr>
          <w:rFonts w:hint="eastAsia" w:ascii="仿宋" w:hAnsi="仿宋" w:eastAsia="仿宋" w:cs="仿宋"/>
        </w:rPr>
        <w:br w:type="page"/>
      </w:r>
      <w:r>
        <w:rPr>
          <w:rFonts w:hint="eastAsia" w:ascii="仿宋" w:hAnsi="仿宋" w:eastAsia="仿宋" w:cs="仿宋"/>
          <w:color w:val="auto"/>
          <w:sz w:val="21"/>
          <w:szCs w:val="24"/>
        </w:rPr>
        <w:t>企业工商信息系统（www.gsxt.gov.cn）“经营异常”、“严重违法失信企业名单”栏查询截图</w:t>
      </w:r>
    </w:p>
    <w:p w14:paraId="7138D861">
      <w:pPr>
        <w:spacing w:after="0" w:line="240" w:lineRule="auto"/>
        <w:jc w:val="both"/>
        <w:rPr>
          <w:rFonts w:hint="eastAsia" w:ascii="仿宋" w:hAnsi="仿宋" w:eastAsia="仿宋" w:cs="仿宋"/>
          <w:color w:val="auto"/>
          <w:sz w:val="21"/>
          <w:szCs w:val="24"/>
        </w:rPr>
      </w:pPr>
    </w:p>
    <w:p w14:paraId="214B57D3">
      <w:pPr>
        <w:spacing w:after="0" w:line="240" w:lineRule="auto"/>
        <w:jc w:val="both"/>
        <w:rPr>
          <w:rFonts w:hint="eastAsia" w:ascii="仿宋" w:hAnsi="仿宋" w:eastAsia="仿宋" w:cs="仿宋"/>
          <w:color w:val="auto"/>
          <w:sz w:val="21"/>
          <w:szCs w:val="24"/>
        </w:rPr>
      </w:pPr>
      <w:r>
        <w:rPr>
          <w:rFonts w:hint="eastAsia" w:ascii="仿宋" w:hAnsi="仿宋" w:eastAsia="仿宋" w:cs="仿宋"/>
          <w:color w:val="auto"/>
          <w:sz w:val="21"/>
          <w:szCs w:val="24"/>
        </w:rPr>
        <w:drawing>
          <wp:inline distT="0" distB="0" distL="114300" distR="114300">
            <wp:extent cx="5742305" cy="2763520"/>
            <wp:effectExtent l="0" t="0" r="3175" b="10160"/>
            <wp:docPr id="1" name="图片 1"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IMG_256"/>
                    <pic:cNvPicPr>
                      <a:picLocks noChangeAspect="1"/>
                    </pic:cNvPicPr>
                  </pic:nvPicPr>
                  <pic:blipFill>
                    <a:blip r:embed="rId8"/>
                    <a:stretch>
                      <a:fillRect/>
                    </a:stretch>
                  </pic:blipFill>
                  <pic:spPr>
                    <a:xfrm>
                      <a:off x="0" y="0"/>
                      <a:ext cx="5742305" cy="2763520"/>
                    </a:xfrm>
                    <a:prstGeom prst="rect">
                      <a:avLst/>
                    </a:prstGeom>
                    <a:noFill/>
                    <a:ln>
                      <a:noFill/>
                    </a:ln>
                  </pic:spPr>
                </pic:pic>
              </a:graphicData>
            </a:graphic>
          </wp:inline>
        </w:drawing>
      </w:r>
    </w:p>
    <w:p w14:paraId="30E70BDB">
      <w:pPr>
        <w:widowControl w:val="0"/>
        <w:spacing w:after="0" w:line="240" w:lineRule="auto"/>
        <w:jc w:val="both"/>
        <w:rPr>
          <w:rFonts w:hint="eastAsia" w:ascii="仿宋" w:hAnsi="仿宋" w:eastAsia="仿宋" w:cs="仿宋"/>
          <w:color w:val="auto"/>
          <w:sz w:val="21"/>
          <w:szCs w:val="24"/>
        </w:rPr>
      </w:pPr>
      <w:r>
        <w:rPr>
          <w:rFonts w:hint="eastAsia" w:ascii="仿宋" w:hAnsi="仿宋" w:eastAsia="仿宋" w:cs="仿宋"/>
          <w:color w:val="auto"/>
          <w:sz w:val="21"/>
          <w:szCs w:val="24"/>
        </w:rPr>
        <w:drawing>
          <wp:inline distT="0" distB="0" distL="114300" distR="114300">
            <wp:extent cx="5762625" cy="2839720"/>
            <wp:effectExtent l="0" t="0" r="13335" b="10160"/>
            <wp:docPr id="2" name="图片 2"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说明: IMG_256"/>
                    <pic:cNvPicPr>
                      <a:picLocks noChangeAspect="1"/>
                    </pic:cNvPicPr>
                  </pic:nvPicPr>
                  <pic:blipFill>
                    <a:blip r:embed="rId9"/>
                    <a:stretch>
                      <a:fillRect/>
                    </a:stretch>
                  </pic:blipFill>
                  <pic:spPr>
                    <a:xfrm>
                      <a:off x="0" y="0"/>
                      <a:ext cx="5762625" cy="2839720"/>
                    </a:xfrm>
                    <a:prstGeom prst="rect">
                      <a:avLst/>
                    </a:prstGeom>
                    <a:noFill/>
                    <a:ln>
                      <a:noFill/>
                    </a:ln>
                  </pic:spPr>
                </pic:pic>
              </a:graphicData>
            </a:graphic>
          </wp:inline>
        </w:drawing>
      </w:r>
    </w:p>
    <w:p w14:paraId="3A8A761D">
      <w:pPr>
        <w:widowControl w:val="0"/>
        <w:spacing w:after="0" w:line="240" w:lineRule="auto"/>
        <w:jc w:val="both"/>
        <w:rPr>
          <w:rFonts w:hint="eastAsia" w:ascii="仿宋" w:hAnsi="仿宋" w:eastAsia="仿宋" w:cs="仿宋"/>
          <w:color w:val="auto"/>
          <w:sz w:val="21"/>
          <w:szCs w:val="24"/>
        </w:rPr>
        <w:sectPr>
          <w:footerReference r:id="rId6" w:type="default"/>
          <w:pgSz w:w="11906" w:h="16838"/>
          <w:pgMar w:top="1134" w:right="1134" w:bottom="1134" w:left="1134" w:header="0" w:footer="901" w:gutter="0"/>
          <w:pgNumType w:fmt="decimal"/>
          <w:cols w:space="720" w:num="1"/>
        </w:sectPr>
      </w:pPr>
      <w:r>
        <w:rPr>
          <w:rFonts w:hint="eastAsia" w:ascii="仿宋" w:hAnsi="仿宋" w:eastAsia="仿宋" w:cs="仿宋"/>
          <w:color w:val="auto"/>
          <w:sz w:val="21"/>
          <w:szCs w:val="24"/>
        </w:rPr>
        <w:t xml:space="preserve"> </w:t>
      </w:r>
    </w:p>
    <w:p w14:paraId="06CDBCF4">
      <w:pPr>
        <w:widowControl w:val="0"/>
        <w:spacing w:after="0" w:line="240" w:lineRule="auto"/>
        <w:jc w:val="both"/>
        <w:rPr>
          <w:rFonts w:hint="eastAsia" w:ascii="仿宋" w:hAnsi="仿宋" w:eastAsia="仿宋" w:cs="仿宋"/>
          <w:color w:val="auto"/>
          <w:sz w:val="21"/>
          <w:szCs w:val="24"/>
        </w:rPr>
      </w:pPr>
      <w:r>
        <w:rPr>
          <w:rFonts w:hint="eastAsia" w:ascii="仿宋" w:hAnsi="仿宋" w:eastAsia="仿宋" w:cs="仿宋"/>
          <w:color w:val="auto"/>
          <w:sz w:val="21"/>
          <w:szCs w:val="24"/>
        </w:rPr>
        <w:t>“信用中国”网站（www.creditchina.gov.cn） “失信黑名单”栏截图</w:t>
      </w:r>
    </w:p>
    <w:p w14:paraId="0D2ECCC3">
      <w:pPr>
        <w:widowControl w:val="0"/>
        <w:spacing w:after="0" w:line="240" w:lineRule="auto"/>
        <w:jc w:val="both"/>
        <w:rPr>
          <w:rFonts w:hint="eastAsia" w:ascii="仿宋" w:hAnsi="仿宋" w:eastAsia="仿宋" w:cs="仿宋"/>
          <w:color w:val="auto"/>
          <w:sz w:val="21"/>
          <w:szCs w:val="24"/>
        </w:rPr>
      </w:pPr>
      <w:r>
        <w:rPr>
          <w:rFonts w:hint="eastAsia" w:ascii="仿宋" w:hAnsi="仿宋" w:eastAsia="仿宋" w:cs="仿宋"/>
          <w:color w:val="auto"/>
        </w:rPr>
        <w:drawing>
          <wp:inline distT="0" distB="0" distL="114300" distR="114300">
            <wp:extent cx="5268595" cy="2303145"/>
            <wp:effectExtent l="0" t="0" r="4445" b="133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268595" cy="2303145"/>
                    </a:xfrm>
                    <a:prstGeom prst="rect">
                      <a:avLst/>
                    </a:prstGeom>
                    <a:noFill/>
                    <a:ln>
                      <a:noFill/>
                    </a:ln>
                  </pic:spPr>
                </pic:pic>
              </a:graphicData>
            </a:graphic>
          </wp:inline>
        </w:drawing>
      </w:r>
    </w:p>
    <w:p w14:paraId="52126AC4">
      <w:pPr>
        <w:rPr>
          <w:rFonts w:hint="eastAsia" w:ascii="仿宋" w:hAnsi="仿宋" w:eastAsia="仿宋" w:cs="仿宋"/>
        </w:rPr>
      </w:pPr>
    </w:p>
    <w:p w14:paraId="57048C53">
      <w:pPr>
        <w:pStyle w:val="33"/>
        <w:rPr>
          <w:rFonts w:hint="eastAsia" w:ascii="仿宋" w:hAnsi="仿宋" w:eastAsia="仿宋" w:cs="仿宋"/>
          <w:lang w:val="en-US" w:eastAsia="zh-CN"/>
        </w:rPr>
      </w:pPr>
      <w:r>
        <w:rPr>
          <w:rFonts w:hint="eastAsia" w:ascii="仿宋" w:hAnsi="仿宋" w:eastAsia="仿宋" w:cs="仿宋"/>
          <w:sz w:val="24"/>
        </w:rPr>
        <mc:AlternateContent>
          <mc:Choice Requires="wps">
            <w:drawing>
              <wp:anchor distT="0" distB="0" distL="114300" distR="114300" simplePos="0" relativeHeight="251663360" behindDoc="0" locked="0" layoutInCell="1" allowOverlap="1">
                <wp:simplePos x="0" y="0"/>
                <wp:positionH relativeFrom="column">
                  <wp:posOffset>4394200</wp:posOffset>
                </wp:positionH>
                <wp:positionV relativeFrom="paragraph">
                  <wp:posOffset>2498725</wp:posOffset>
                </wp:positionV>
                <wp:extent cx="1594485" cy="359410"/>
                <wp:effectExtent l="4445" t="4445" r="16510" b="17145"/>
                <wp:wrapNone/>
                <wp:docPr id="37" name="文本框 37"/>
                <wp:cNvGraphicFramePr/>
                <a:graphic xmlns:a="http://schemas.openxmlformats.org/drawingml/2006/main">
                  <a:graphicData uri="http://schemas.microsoft.com/office/word/2010/wordprocessingShape">
                    <wps:wsp>
                      <wps:cNvSpPr txBox="1"/>
                      <wps:spPr>
                        <a:xfrm>
                          <a:off x="0" y="0"/>
                          <a:ext cx="1594485" cy="35941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9968D35">
                            <w:pPr>
                              <w:rPr>
                                <w:rFonts w:hint="default" w:eastAsia="宋体"/>
                                <w:sz w:val="16"/>
                                <w:szCs w:val="16"/>
                                <w:lang w:val="en-US" w:eastAsia="zh-CN"/>
                              </w:rPr>
                            </w:pPr>
                            <w:r>
                              <w:rPr>
                                <w:rFonts w:hint="eastAsia" w:eastAsia="宋体"/>
                                <w:sz w:val="16"/>
                                <w:szCs w:val="16"/>
                                <w:lang w:val="en-US" w:eastAsia="zh-CN"/>
                              </w:rPr>
                              <w:t>选择近三年时间</w:t>
                            </w:r>
                          </w:p>
                        </w:txbxContent>
                      </wps:txbx>
                      <wps:bodyPr vert="horz" wrap="square" anchor="t" anchorCtr="0" upright="1"/>
                    </wps:wsp>
                  </a:graphicData>
                </a:graphic>
              </wp:anchor>
            </w:drawing>
          </mc:Choice>
          <mc:Fallback>
            <w:pict>
              <v:shape id="_x0000_s1026" o:spid="_x0000_s1026" o:spt="202" type="#_x0000_t202" style="position:absolute;left:0pt;margin-left:346pt;margin-top:196.75pt;height:28.3pt;width:125.55pt;z-index:251663360;mso-width-relative:page;mso-height-relative:page;" fillcolor="#FFFFFF" filled="t" stroked="t" coordsize="21600,21600" o:gfxdata="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5VuJudsAAAALAQAADwAAAAAAAAABACAAAAAiAAAAZHJzL2Rvd25yZXYu&#10;eG1sUEsBAhQAFAAAAAgAh07iQGNPrSMxAgAAeQQAAA4AAAAAAAAAAQAgAAAAKgEAAGRycy9lMm9E&#10;b2MueG1sUEsFBgAAAAAGAAYAWQEAAM0FAAAAAA==&#10;">
                <v:fill on="t" focussize="0,0"/>
                <v:stroke color="#000000" joinstyle="miter"/>
                <v:imagedata o:title=""/>
                <o:lock v:ext="edit" aspectratio="f"/>
                <v:textbox>
                  <w:txbxContent>
                    <w:p w14:paraId="59968D35">
                      <w:pPr>
                        <w:rPr>
                          <w:rFonts w:hint="default" w:eastAsia="宋体"/>
                          <w:sz w:val="16"/>
                          <w:szCs w:val="16"/>
                          <w:lang w:val="en-US" w:eastAsia="zh-CN"/>
                        </w:rPr>
                      </w:pPr>
                      <w:r>
                        <w:rPr>
                          <w:rFonts w:hint="eastAsia" w:eastAsia="宋体"/>
                          <w:sz w:val="16"/>
                          <w:szCs w:val="16"/>
                          <w:lang w:val="en-US" w:eastAsia="zh-CN"/>
                        </w:rPr>
                        <w:t>选择近三年时间</w:t>
                      </w:r>
                    </w:p>
                  </w:txbxContent>
                </v:textbox>
              </v:shape>
            </w:pict>
          </mc:Fallback>
        </mc:AlternateContent>
      </w:r>
      <w:r>
        <w:rPr>
          <w:rFonts w:hint="eastAsia" w:ascii="仿宋" w:hAnsi="仿宋" w:eastAsia="仿宋" w:cs="仿宋"/>
          <w:sz w:val="24"/>
        </w:rPr>
        <mc:AlternateContent>
          <mc:Choice Requires="wps">
            <w:drawing>
              <wp:anchor distT="0" distB="0" distL="114300" distR="114300" simplePos="0" relativeHeight="251664384" behindDoc="0" locked="0" layoutInCell="1" allowOverlap="1">
                <wp:simplePos x="0" y="0"/>
                <wp:positionH relativeFrom="column">
                  <wp:posOffset>4592320</wp:posOffset>
                </wp:positionH>
                <wp:positionV relativeFrom="paragraph">
                  <wp:posOffset>3093720</wp:posOffset>
                </wp:positionV>
                <wp:extent cx="1595755" cy="383540"/>
                <wp:effectExtent l="4445" t="4445" r="15240" b="8255"/>
                <wp:wrapNone/>
                <wp:docPr id="24" name="文本框 24"/>
                <wp:cNvGraphicFramePr/>
                <a:graphic xmlns:a="http://schemas.openxmlformats.org/drawingml/2006/main">
                  <a:graphicData uri="http://schemas.microsoft.com/office/word/2010/wordprocessingShape">
                    <wps:wsp>
                      <wps:cNvSpPr txBox="1"/>
                      <wps:spPr>
                        <a:xfrm>
                          <a:off x="0" y="0"/>
                          <a:ext cx="1595755" cy="3835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CEC6DF2">
                            <w:pPr>
                              <w:rPr>
                                <w:rFonts w:hint="default" w:eastAsia="宋体"/>
                                <w:lang w:val="en-US" w:eastAsia="zh-CN"/>
                              </w:rPr>
                            </w:pPr>
                            <w:r>
                              <w:rPr>
                                <w:rFonts w:hint="eastAsia" w:eastAsia="宋体"/>
                                <w:sz w:val="16"/>
                                <w:szCs w:val="16"/>
                                <w:lang w:val="en-US" w:eastAsia="zh-CN"/>
                              </w:rPr>
                              <w:t>填写单位名称或法人姓名</w:t>
                            </w:r>
                          </w:p>
                        </w:txbxContent>
                      </wps:txbx>
                      <wps:bodyPr vert="horz" wrap="square" anchor="t" anchorCtr="0" upright="1"/>
                    </wps:wsp>
                  </a:graphicData>
                </a:graphic>
              </wp:anchor>
            </w:drawing>
          </mc:Choice>
          <mc:Fallback>
            <w:pict>
              <v:shape id="_x0000_s1026" o:spid="_x0000_s1026" o:spt="202" type="#_x0000_t202" style="position:absolute;left:0pt;margin-left:361.6pt;margin-top:243.6pt;height:30.2pt;width:125.65pt;z-index:251664384;mso-width-relative:page;mso-height-relative:page;" fillcolor="#FFFFFF" filled="t" stroked="t" coordsize="21600,21600" o:gfxdata="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E1juZjbAAAACwEAAA8AAAAAAAAAAQAgAAAAIgAAAGRycy9kb3ducmV2&#10;LnhtbFBLAQIUABQAAAAIAIdO4kDieWzYMgIAAHkEAAAOAAAAAAAAAAEAIAAAACoBAABkcnMvZTJv&#10;RG9jLnhtbFBLBQYAAAAABgAGAFkBAADOBQAAAAA=&#10;">
                <v:fill on="t" focussize="0,0"/>
                <v:stroke color="#000000" joinstyle="miter"/>
                <v:imagedata o:title=""/>
                <o:lock v:ext="edit" aspectratio="f"/>
                <v:textbox>
                  <w:txbxContent>
                    <w:p w14:paraId="3CEC6DF2">
                      <w:pPr>
                        <w:rPr>
                          <w:rFonts w:hint="default" w:eastAsia="宋体"/>
                          <w:lang w:val="en-US" w:eastAsia="zh-CN"/>
                        </w:rPr>
                      </w:pPr>
                      <w:r>
                        <w:rPr>
                          <w:rFonts w:hint="eastAsia" w:eastAsia="宋体"/>
                          <w:sz w:val="16"/>
                          <w:szCs w:val="16"/>
                          <w:lang w:val="en-US" w:eastAsia="zh-CN"/>
                        </w:rPr>
                        <w:t>填写单位名称或法人姓名</w:t>
                      </w:r>
                    </w:p>
                  </w:txbxContent>
                </v:textbox>
              </v:shape>
            </w:pict>
          </mc:Fallback>
        </mc:AlternateContent>
      </w:r>
      <w:r>
        <w:rPr>
          <w:rFonts w:hint="eastAsia" w:ascii="仿宋" w:hAnsi="仿宋" w:eastAsia="仿宋" w:cs="仿宋"/>
          <w:sz w:val="24"/>
          <w:szCs w:val="24"/>
          <w:highlight w:val="none"/>
          <w:lang w:eastAsia="zh-CN"/>
        </w:rPr>
        <w:t>中国裁判文书网 （</w:t>
      </w:r>
      <w:r>
        <w:rPr>
          <w:rFonts w:hint="eastAsia" w:ascii="仿宋" w:hAnsi="仿宋" w:eastAsia="仿宋" w:cs="仿宋"/>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"http://wenshu.court.gov.cn/"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highlight w:val="none"/>
          <w:lang w:eastAsia="zh-CN"/>
        </w:rPr>
        <w:t>http://wenshu.court.gov.cn/</w:t>
      </w:r>
      <w:r>
        <w:rPr>
          <w:rFonts w:hint="eastAsia" w:ascii="仿宋" w:hAnsi="仿宋" w:eastAsia="仿宋" w:cs="仿宋"/>
          <w:sz w:val="24"/>
          <w:szCs w:val="24"/>
          <w:highlight w:val="none"/>
          <w:lang w:eastAsia="zh-CN"/>
        </w:rPr>
        <w:fldChar w:fldCharType="end"/>
      </w:r>
      <w:r>
        <w:rPr>
          <w:rFonts w:hint="eastAsia" w:ascii="仿宋" w:hAnsi="仿宋" w:eastAsia="仿宋" w:cs="仿宋"/>
          <w:sz w:val="24"/>
          <w:szCs w:val="24"/>
          <w:highlight w:val="none"/>
          <w:lang w:eastAsia="zh-CN"/>
        </w:rPr>
        <w:t>）</w:t>
      </w:r>
      <w:r>
        <w:rPr>
          <w:rFonts w:hint="eastAsia" w:ascii="仿宋" w:hAnsi="仿宋" w:eastAsia="仿宋" w:cs="仿宋"/>
        </w:rPr>
        <w:drawing>
          <wp:inline distT="0" distB="0" distL="114300" distR="114300">
            <wp:extent cx="5424805" cy="4322445"/>
            <wp:effectExtent l="0" t="0" r="31115" b="36195"/>
            <wp:docPr id="2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
                    <pic:cNvPicPr>
                      <a:picLocks noChangeAspect="1"/>
                    </pic:cNvPicPr>
                  </pic:nvPicPr>
                  <pic:blipFill>
                    <a:blip r:embed="rId11"/>
                    <a:stretch>
                      <a:fillRect/>
                    </a:stretch>
                  </pic:blipFill>
                  <pic:spPr>
                    <a:xfrm>
                      <a:off x="0" y="0"/>
                      <a:ext cx="5424805" cy="4322445"/>
                    </a:xfrm>
                    <a:prstGeom prst="rect">
                      <a:avLst/>
                    </a:prstGeom>
                    <a:noFill/>
                    <a:ln>
                      <a:noFill/>
                    </a:ln>
                    <a:effectLst>
                      <a:outerShdw dist="35921" dir="2699999" algn="ctr" rotWithShape="0">
                        <a:srgbClr val="808080"/>
                      </a:outerShdw>
                    </a:effectLst>
                  </pic:spPr>
                </pic:pic>
              </a:graphicData>
            </a:graphic>
          </wp:inline>
        </w:drawing>
      </w:r>
    </w:p>
    <w:p w14:paraId="5D6EE174">
      <w:pPr>
        <w:pStyle w:val="33"/>
        <w:rPr>
          <w:rFonts w:hint="eastAsia" w:ascii="仿宋" w:hAnsi="仿宋" w:eastAsia="仿宋" w:cs="仿宋"/>
        </w:rPr>
      </w:pPr>
      <w:r>
        <w:rPr>
          <w:rFonts w:hint="eastAsia" w:ascii="仿宋" w:hAnsi="仿宋" w:eastAsia="仿宋" w:cs="仿宋"/>
        </w:rPr>
        <w:drawing>
          <wp:inline distT="0" distB="0" distL="114300" distR="114300">
            <wp:extent cx="6106795" cy="2707640"/>
            <wp:effectExtent l="0" t="0" r="4445" b="508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12"/>
                    <a:stretch>
                      <a:fillRect/>
                    </a:stretch>
                  </pic:blipFill>
                  <pic:spPr>
                    <a:xfrm>
                      <a:off x="0" y="0"/>
                      <a:ext cx="6106795" cy="2707640"/>
                    </a:xfrm>
                    <a:prstGeom prst="rect">
                      <a:avLst/>
                    </a:prstGeom>
                    <a:noFill/>
                    <a:ln>
                      <a:noFill/>
                    </a:ln>
                  </pic:spPr>
                </pic:pic>
              </a:graphicData>
            </a:graphic>
          </wp:inline>
        </w:drawing>
      </w:r>
    </w:p>
    <w:p w14:paraId="60D4136F">
      <w:pPr>
        <w:spacing w:before="156" w:beforeLines="50" w:after="156" w:afterLines="50" w:line="320" w:lineRule="exact"/>
        <w:jc w:val="center"/>
        <w:rPr>
          <w:rFonts w:hint="eastAsia" w:ascii="仿宋" w:hAnsi="仿宋" w:eastAsia="仿宋" w:cs="仿宋"/>
          <w:b/>
          <w:bCs/>
          <w:color w:val="auto"/>
          <w:sz w:val="24"/>
          <w:szCs w:val="24"/>
          <w:highlight w:val="none"/>
          <w:lang w:eastAsia="zh-CN"/>
        </w:rPr>
      </w:pPr>
    </w:p>
    <w:p w14:paraId="35A5A07E">
      <w:pPr>
        <w:spacing w:before="156" w:beforeLines="50" w:after="156" w:afterLines="50" w:line="320" w:lineRule="exact"/>
        <w:jc w:val="center"/>
        <w:rPr>
          <w:rFonts w:hint="eastAsia" w:ascii="仿宋" w:hAnsi="仿宋" w:eastAsia="仿宋" w:cs="仿宋"/>
          <w:b/>
          <w:bCs/>
          <w:color w:val="auto"/>
          <w:sz w:val="24"/>
          <w:szCs w:val="24"/>
          <w:highlight w:val="none"/>
          <w:lang w:eastAsia="zh-CN"/>
        </w:rPr>
      </w:pPr>
    </w:p>
    <w:p w14:paraId="247EAF7E">
      <w:pPr>
        <w:pStyle w:val="2"/>
        <w:ind w:left="0" w:leftChars="0" w:firstLine="0" w:firstLineChars="0"/>
        <w:rPr>
          <w:rFonts w:hint="eastAsia"/>
        </w:rPr>
      </w:pPr>
    </w:p>
    <w:sectPr>
      <w:pgSz w:w="11906" w:h="16838"/>
      <w:pgMar w:top="1417" w:right="1134" w:bottom="1134" w:left="1134" w:header="850"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幼圆">
    <w:altName w:val="宋体"/>
    <w:panose1 w:val="0201050906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EU-F1">
    <w:altName w:val="黑体"/>
    <w:panose1 w:val="00000000000000000000"/>
    <w:charset w:val="86"/>
    <w:family w:val="script"/>
    <w:pitch w:val="default"/>
    <w:sig w:usb0="00000000" w:usb1="00000000" w:usb2="00000010" w:usb3="00000000" w:csb0="00040000" w:csb1="00000000"/>
  </w:font>
  <w:font w:name="方正小标宋简体">
    <w:altName w:val="黑体"/>
    <w:panose1 w:val="02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汉仪大宋简">
    <w:altName w:val="宋体"/>
    <w:panose1 w:val="02010609000101010101"/>
    <w:charset w:val="86"/>
    <w:family w:val="modern"/>
    <w:pitch w:val="default"/>
    <w:sig w:usb0="00000000" w:usb1="00000000" w:usb2="00000002" w:usb3="00000000" w:csb0="00040000" w:csb1="00000000"/>
  </w:font>
  <w:font w:name="E-F1">
    <w:altName w:val="Malgun Gothic"/>
    <w:panose1 w:val="02060000000000000000"/>
    <w:charset w:val="81"/>
    <w:family w:val="roman"/>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Gulim">
    <w:altName w:val="Malgun Gothic"/>
    <w:panose1 w:val="020B0600000101010101"/>
    <w:charset w:val="81"/>
    <w:family w:val="swiss"/>
    <w:pitch w:val="default"/>
    <w:sig w:usb0="00000000" w:usb1="00000000" w:usb2="00000030" w:usb3="00000000" w:csb0="4008009F" w:csb1="DFD70000"/>
  </w:font>
  <w:font w:name="Segoe UI Symbol">
    <w:panose1 w:val="020B0502040204020203"/>
    <w:charset w:val="00"/>
    <w:family w:val="swiss"/>
    <w:pitch w:val="default"/>
    <w:sig w:usb0="800001E3" w:usb1="1200FFEF" w:usb2="00040000" w:usb3="04000000" w:csb0="00000001" w:csb1="40000000"/>
  </w:font>
  <w:font w:name="华文细黑">
    <w:altName w:val="微软雅黑"/>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隶书">
    <w:altName w:val="微软雅黑"/>
    <w:panose1 w:val="02010509060101010101"/>
    <w:charset w:val="86"/>
    <w:family w:val="modern"/>
    <w:pitch w:val="default"/>
    <w:sig w:usb0="00000000" w:usb1="00000000" w:usb2="00000000" w:usb3="00000000" w:csb0="00040000" w:csb1="00000000"/>
  </w:font>
  <w:font w:name="Consolas">
    <w:panose1 w:val="020B0609020204030204"/>
    <w:charset w:val="00"/>
    <w:family w:val="modern"/>
    <w:pitch w:val="default"/>
    <w:sig w:usb0="E00006FF" w:usb1="0000FCFF" w:usb2="00000001" w:usb3="00000000" w:csb0="6000019F" w:csb1="DFD70000"/>
  </w:font>
  <w:font w:name="方正黑体_GBK">
    <w:altName w:val="微软雅黑"/>
    <w:panose1 w:val="03000509000000000000"/>
    <w:charset w:val="86"/>
    <w:family w:val="script"/>
    <w:pitch w:val="default"/>
    <w:sig w:usb0="00000000" w:usb1="00000000" w:usb2="00000010" w:usb3="00000000" w:csb0="00040000" w:csb1="00000000"/>
  </w:font>
  <w:font w:name="仿宋体">
    <w:altName w:val="宋体"/>
    <w:panose1 w:val="00000000000000000000"/>
    <w:charset w:val="86"/>
    <w:family w:val="roman"/>
    <w:pitch w:val="default"/>
    <w:sig w:usb0="00000000" w:usb1="00000000" w:usb2="00000010" w:usb3="00000000" w:csb0="00040000" w:csb1="00000000"/>
  </w:font>
  <w:font w:name="Plotter">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_x000B__x000C_">
    <w:altName w:val="Times New Roman"/>
    <w:panose1 w:val="00000000000000000000"/>
    <w:charset w:val="00"/>
    <w:family w:val="roman"/>
    <w:pitch w:val="default"/>
    <w:sig w:usb0="00000000" w:usb1="00000000" w:usb2="00000000"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10" w:usb3="00000000" w:csb0="00040001" w:csb1="00000000"/>
  </w:font>
  <w:font w:name="长城仿宋">
    <w:altName w:val="黑体"/>
    <w:panose1 w:val="00000000000000000000"/>
    <w:charset w:val="86"/>
    <w:family w:val="modern"/>
    <w:pitch w:val="default"/>
    <w:sig w:usb0="00000000" w:usb1="00000000" w:usb2="00000010" w:usb3="00000000" w:csb0="00040000" w:csb1="00000000"/>
  </w:font>
  <w:font w:name="Bodoni MT">
    <w:altName w:val="Segoe Print"/>
    <w:panose1 w:val="02070603080606020203"/>
    <w:charset w:val="00"/>
    <w:family w:val="roman"/>
    <w:pitch w:val="default"/>
    <w:sig w:usb0="00000000" w:usb1="00000000" w:usb2="00000000" w:usb3="00000000" w:csb0="20000001" w:csb1="00000000"/>
  </w:font>
  <w:font w:name="方正中等线简体">
    <w:altName w:val="宋体"/>
    <w:panose1 w:val="03000509000000000000"/>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方正仿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FCB43">
    <w:pPr>
      <w:pStyle w:val="55"/>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9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0D593C">
                          <w:pPr>
                            <w:pStyle w:val="55"/>
                          </w:pPr>
                          <w:r>
                            <w:fldChar w:fldCharType="begin"/>
                          </w:r>
                          <w:r>
                            <w:instrText xml:space="preserve"> PAGE  \* MERGEFORMAT </w:instrText>
                          </w:r>
                          <w:r>
                            <w:fldChar w:fldCharType="separate"/>
                          </w:r>
                          <w:r>
                            <w:t>50</w:t>
                          </w:r>
                          <w:r>
                            <w:fldChar w:fldCharType="end"/>
                          </w:r>
                        </w:p>
                      </w:txbxContent>
                    </wps:txbx>
                    <wps:bodyPr vert="horz" wrap="none" lIns="0" tIns="0" rIns="0" bIns="0" anchor="t" anchorCtr="0" upright="0">
                      <a:spAutoFit/>
                    </wps:bodyPr>
                  </wps:wsp>
                </a:graphicData>
              </a:graphic>
            </wp:anchor>
          </w:drawing>
        </mc:Choice>
        <mc:Fallback>
          <w:pict>
            <v:shape id="文本框 19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5u0+e3gEAAMADAAAOAAAAAAAA&#10;AAEAIAAAAB4BAABkcnMvZTJvRG9jLnhtbFBLBQYAAAAABgAGAFkBAABuBQAAAAA=&#10;">
              <v:fill on="f" focussize="0,0"/>
              <v:stroke on="f"/>
              <v:imagedata o:title=""/>
              <o:lock v:ext="edit" aspectratio="f"/>
              <v:textbox inset="0mm,0mm,0mm,0mm" style="mso-fit-shape-to-text:t;">
                <w:txbxContent>
                  <w:p w14:paraId="590D593C">
                    <w:pPr>
                      <w:pStyle w:val="55"/>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62CC6">
    <w:pPr>
      <w:pStyle w:val="55"/>
      <w:jc w:val="center"/>
      <w:rPr>
        <w:rFonts w:hint="eastAsia"/>
        <w:sz w:val="21"/>
        <w:szCs w:val="21"/>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A94DEFF">
                          <w:pPr>
                            <w:pStyle w:val="55"/>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ql5uc8AAAAFAQAADwAAAAAA&#10;AAABACAAAAAiAAAAZHJzL2Rvd25yZXYueG1sUEsBAhQAFAAAAAgAh07iQMF3hzPjAQAAzgMAAA4A&#10;AAAAAAAAAQAgAAAAHgEAAGRycy9lMm9Eb2MueG1sUEsFBgAAAAAGAAYAWQEAAHMFAAAAAA==&#10;">
              <v:fill on="f" focussize="0,0"/>
              <v:stroke on="f"/>
              <v:imagedata o:title=""/>
              <o:lock v:ext="edit" aspectratio="f"/>
              <v:textbox inset="0mm,0mm,0mm,0mm" style="mso-fit-shape-to-text:t;">
                <w:txbxContent>
                  <w:p w14:paraId="5A94DEFF">
                    <w:pPr>
                      <w:pStyle w:val="5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FDEA5">
    <w:pPr>
      <w:spacing w:line="200" w:lineRule="exact"/>
      <w:rPr>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A113ABE">
                          <w:pPr>
                            <w:pStyle w:val="55"/>
                          </w:pPr>
                          <w:r>
                            <w:fldChar w:fldCharType="begin"/>
                          </w:r>
                          <w:r>
                            <w:instrText xml:space="preserve"> PAGE  \* MERGEFORMAT </w:instrText>
                          </w:r>
                          <w:r>
                            <w:fldChar w:fldCharType="separate"/>
                          </w:r>
                          <w:r>
                            <w:t>12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M6pebnPAAAABQEAAA8AAAAA&#10;AAAAAQAgAAAAIgAAAGRycy9kb3ducmV2LnhtbFBLAQIUABQAAAAIAIdO4kAcXRvx5AEAAM4DAAAO&#10;AAAAAAAAAAEAIAAAAB4BAABkcnMvZTJvRG9jLnhtbFBLBQYAAAAABgAGAFkBAAB0BQAAAAA=&#10;">
              <v:fill on="f" focussize="0,0"/>
              <v:stroke on="f"/>
              <v:imagedata o:title=""/>
              <o:lock v:ext="edit" aspectratio="f"/>
              <v:textbox inset="0mm,0mm,0mm,0mm" style="mso-fit-shape-to-text:t;">
                <w:txbxContent>
                  <w:p w14:paraId="6A113ABE">
                    <w:pPr>
                      <w:pStyle w:val="55"/>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BD081">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5"/>
      <w:lvlText w:val="%1."/>
      <w:lvlJc w:val="left"/>
      <w:pPr>
        <w:tabs>
          <w:tab w:val="left" w:pos="2040"/>
        </w:tabs>
        <w:ind w:left="2040" w:hanging="36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hanging="36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hanging="360"/>
      </w:pPr>
    </w:lvl>
  </w:abstractNum>
  <w:abstractNum w:abstractNumId="3">
    <w:nsid w:val="FFFFFF7F"/>
    <w:multiLevelType w:val="singleLevel"/>
    <w:tmpl w:val="FFFFFF7F"/>
    <w:lvl w:ilvl="0" w:tentative="0">
      <w:start w:val="1"/>
      <w:numFmt w:val="decimal"/>
      <w:pStyle w:val="15"/>
      <w:lvlText w:val="%1."/>
      <w:lvlJc w:val="left"/>
      <w:pPr>
        <w:tabs>
          <w:tab w:val="left" w:pos="780"/>
        </w:tabs>
        <w:ind w:left="780" w:hanging="36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hanging="360"/>
      </w:pPr>
      <w:rPr>
        <w:rFonts w:hint="default" w:ascii="Wingdings" w:hAnsi="Wingdings"/>
      </w:rPr>
    </w:lvl>
  </w:abstractNum>
  <w:abstractNum w:abstractNumId="5">
    <w:nsid w:val="FFFFFF81"/>
    <w:multiLevelType w:val="singleLevel"/>
    <w:tmpl w:val="FFFFFF81"/>
    <w:lvl w:ilvl="0" w:tentative="0">
      <w:start w:val="1"/>
      <w:numFmt w:val="bullet"/>
      <w:pStyle w:val="17"/>
      <w:lvlText w:val=""/>
      <w:lvlJc w:val="left"/>
      <w:pPr>
        <w:tabs>
          <w:tab w:val="left" w:pos="1620"/>
        </w:tabs>
        <w:ind w:left="1620" w:hanging="360"/>
      </w:pPr>
      <w:rPr>
        <w:rFonts w:hint="default" w:ascii="Wingdings" w:hAnsi="Wingdings"/>
      </w:rPr>
    </w:lvl>
  </w:abstractNum>
  <w:abstractNum w:abstractNumId="6">
    <w:nsid w:val="FFFFFF82"/>
    <w:multiLevelType w:val="singleLevel"/>
    <w:tmpl w:val="FFFFFF82"/>
    <w:lvl w:ilvl="0" w:tentative="0">
      <w:start w:val="1"/>
      <w:numFmt w:val="bullet"/>
      <w:pStyle w:val="32"/>
      <w:lvlText w:val=""/>
      <w:lvlJc w:val="left"/>
      <w:pPr>
        <w:tabs>
          <w:tab w:val="left" w:pos="1200"/>
        </w:tabs>
        <w:ind w:left="1200" w:hanging="36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hanging="360"/>
      </w:pPr>
      <w:rPr>
        <w:rFonts w:hint="default" w:ascii="Wingdings" w:hAnsi="Wingdings"/>
      </w:rPr>
    </w:lvl>
  </w:abstractNum>
  <w:abstractNum w:abstractNumId="8">
    <w:nsid w:val="FFFFFF88"/>
    <w:multiLevelType w:val="singleLevel"/>
    <w:tmpl w:val="FFFFFF88"/>
    <w:lvl w:ilvl="0" w:tentative="0">
      <w:start w:val="1"/>
      <w:numFmt w:val="decimal"/>
      <w:pStyle w:val="20"/>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23"/>
      <w:lvlText w:val=""/>
      <w:lvlJc w:val="left"/>
      <w:pPr>
        <w:tabs>
          <w:tab w:val="left" w:pos="360"/>
        </w:tabs>
        <w:ind w:left="360" w:hanging="360"/>
      </w:pPr>
      <w:rPr>
        <w:rFonts w:hint="default" w:ascii="Wingdings" w:hAnsi="Wingdings"/>
      </w:rPr>
    </w:lvl>
  </w:abstractNum>
  <w:abstractNum w:abstractNumId="10">
    <w:nsid w:val="00000026"/>
    <w:multiLevelType w:val="multilevel"/>
    <w:tmpl w:val="00000026"/>
    <w:lvl w:ilvl="0" w:tentative="0">
      <w:start w:val="4"/>
      <w:numFmt w:val="decimal"/>
      <w:lvlText w:val="%1"/>
      <w:lvlJc w:val="left"/>
      <w:pPr>
        <w:ind w:left="375" w:hanging="375"/>
      </w:pPr>
      <w:rPr>
        <w:rFonts w:hint="default"/>
      </w:rPr>
    </w:lvl>
    <w:lvl w:ilvl="1" w:tentative="0">
      <w:start w:val="5"/>
      <w:numFmt w:val="decimal"/>
      <w:lvlText w:val="%1.%2"/>
      <w:lvlJc w:val="left"/>
      <w:pPr>
        <w:ind w:left="375" w:hanging="375"/>
      </w:pPr>
      <w:rPr>
        <w:rFonts w:hint="default"/>
      </w:rPr>
    </w:lvl>
    <w:lvl w:ilvl="2" w:tentative="0">
      <w:start w:val="1"/>
      <w:numFmt w:val="decimal"/>
      <w:pStyle w:val="745"/>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012800B8"/>
    <w:multiLevelType w:val="multilevel"/>
    <w:tmpl w:val="012800B8"/>
    <w:lvl w:ilvl="0" w:tentative="0">
      <w:start w:val="1"/>
      <w:numFmt w:val="none"/>
      <w:pStyle w:val="527"/>
      <w:lvlText w:val="图"/>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lvlText w:val="表%2"/>
      <w:lvlJc w:val="left"/>
      <w:pPr>
        <w:tabs>
          <w:tab w:val="left" w:pos="360"/>
        </w:tabs>
        <w:ind w:left="0" w:firstLine="0"/>
      </w:pPr>
      <w:rPr>
        <w:rFonts w:hint="eastAsia" w:ascii="黑体" w:hAnsi="Times New Roman" w:eastAsia="黑体"/>
        <w:b/>
        <w:i w:val="0"/>
        <w:sz w:val="20"/>
      </w:rPr>
    </w:lvl>
    <w:lvl w:ilvl="2" w:tentative="0">
      <w:start w:val="1"/>
      <w:numFmt w:val="none"/>
      <w:pStyle w:val="507"/>
      <w:suff w:val="nothing"/>
      <w:lvlText w:val="%1表%2(续)"/>
      <w:lvlJc w:val="left"/>
      <w:pPr>
        <w:ind w:left="0" w:firstLine="0"/>
      </w:pPr>
      <w:rPr>
        <w:rFonts w:hint="eastAsia" w:ascii="宋体" w:hAnsi="Times New Roman" w:eastAsia="宋体"/>
        <w:b w:val="0"/>
        <w:i w:val="0"/>
        <w:sz w:val="18"/>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D5646C9"/>
    <w:multiLevelType w:val="multilevel"/>
    <w:tmpl w:val="0D5646C9"/>
    <w:lvl w:ilvl="0" w:tentative="0">
      <w:start w:val="1"/>
      <w:numFmt w:val="decimal"/>
      <w:pStyle w:val="670"/>
      <w:lvlText w:val="2.%1"/>
      <w:lvlJc w:val="left"/>
      <w:pPr>
        <w:tabs>
          <w:tab w:val="left" w:pos="851"/>
        </w:tabs>
        <w:ind w:left="851" w:hanging="585"/>
      </w:pPr>
      <w:rPr>
        <w:rFonts w:hint="eastAsia"/>
      </w:rPr>
    </w:lvl>
    <w:lvl w:ilvl="1" w:tentative="0">
      <w:start w:val="1"/>
      <w:numFmt w:val="none"/>
      <w:lvlText w:val="2.1"/>
      <w:lvlJc w:val="left"/>
      <w:pPr>
        <w:tabs>
          <w:tab w:val="left" w:pos="840"/>
        </w:tabs>
        <w:ind w:left="840" w:hanging="420"/>
      </w:pPr>
      <w:rPr>
        <w:rFonts w:hint="eastAsia"/>
      </w:rPr>
    </w:lvl>
    <w:lvl w:ilvl="2" w:tentative="0">
      <w:start w:val="1"/>
      <w:numFmt w:val="decimal"/>
      <w:lvlText w:val="3.%3"/>
      <w:lvlJc w:val="left"/>
      <w:pPr>
        <w:tabs>
          <w:tab w:val="left" w:pos="851"/>
        </w:tabs>
        <w:ind w:left="851" w:hanging="585"/>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6A44364"/>
    <w:multiLevelType w:val="multilevel"/>
    <w:tmpl w:val="16A44364"/>
    <w:lvl w:ilvl="0" w:tentative="0">
      <w:start w:val="1"/>
      <w:numFmt w:val="decimal"/>
      <w:pStyle w:val="389"/>
      <w:lvlText w:val="表%1"/>
      <w:lvlJc w:val="center"/>
      <w:pPr>
        <w:tabs>
          <w:tab w:val="left" w:pos="648"/>
        </w:tabs>
        <w:ind w:left="454" w:hanging="166"/>
      </w:pPr>
      <w:rPr>
        <w:rFonts w:hint="eastAsia"/>
        <w:b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A735405"/>
    <w:multiLevelType w:val="singleLevel"/>
    <w:tmpl w:val="1A735405"/>
    <w:lvl w:ilvl="0" w:tentative="0">
      <w:start w:val="1"/>
      <w:numFmt w:val="japaneseCounting"/>
      <w:pStyle w:val="636"/>
      <w:lvlText w:val="%1）"/>
      <w:lvlJc w:val="left"/>
      <w:pPr>
        <w:tabs>
          <w:tab w:val="left" w:pos="1140"/>
        </w:tabs>
        <w:ind w:left="1140" w:hanging="645"/>
      </w:pPr>
      <w:rPr>
        <w:rFonts w:ascii="Arial" w:hAnsi="仿宋" w:eastAsia="仿宋" w:cs="Arial"/>
      </w:rPr>
    </w:lvl>
  </w:abstractNum>
  <w:abstractNum w:abstractNumId="16">
    <w:nsid w:val="1B136F61"/>
    <w:multiLevelType w:val="multilevel"/>
    <w:tmpl w:val="1B136F61"/>
    <w:lvl w:ilvl="0" w:tentative="0">
      <w:start w:val="1"/>
      <w:numFmt w:val="none"/>
      <w:pStyle w:val="530"/>
      <w:lvlText w:val="表"/>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21E330CB"/>
    <w:multiLevelType w:val="singleLevel"/>
    <w:tmpl w:val="21E330CB"/>
    <w:lvl w:ilvl="0" w:tentative="0">
      <w:start w:val="1"/>
      <w:numFmt w:val="decimal"/>
      <w:pStyle w:val="467"/>
      <w:lvlText w:val="%1、"/>
      <w:lvlJc w:val="left"/>
      <w:pPr>
        <w:tabs>
          <w:tab w:val="left" w:pos="645"/>
        </w:tabs>
        <w:ind w:left="645" w:hanging="480"/>
      </w:pPr>
      <w:rPr>
        <w:rFonts w:hint="eastAsia"/>
      </w:rPr>
    </w:lvl>
  </w:abstractNum>
  <w:abstractNum w:abstractNumId="18">
    <w:nsid w:val="264A17CC"/>
    <w:multiLevelType w:val="multilevel"/>
    <w:tmpl w:val="264A17CC"/>
    <w:lvl w:ilvl="0" w:tentative="0">
      <w:start w:val="1"/>
      <w:numFmt w:val="none"/>
      <w:pStyle w:val="560"/>
      <w:lvlText w:val="表"/>
      <w:lvlJc w:val="left"/>
      <w:pPr>
        <w:tabs>
          <w:tab w:val="left" w:pos="360"/>
        </w:tabs>
        <w:ind w:left="0" w:firstLine="0"/>
      </w:pPr>
      <w:rPr>
        <w:rFonts w:hint="eastAsia" w:ascii="宋体" w:eastAsia="宋体"/>
        <w:b w:val="0"/>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2A8F7113"/>
    <w:multiLevelType w:val="multilevel"/>
    <w:tmpl w:val="2A8F7113"/>
    <w:lvl w:ilvl="0" w:tentative="0">
      <w:start w:val="1"/>
      <w:numFmt w:val="upperLetter"/>
      <w:pStyle w:val="814"/>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0">
    <w:nsid w:val="2AA8387C"/>
    <w:multiLevelType w:val="multilevel"/>
    <w:tmpl w:val="2AA8387C"/>
    <w:lvl w:ilvl="0" w:tentative="0">
      <w:start w:val="1"/>
      <w:numFmt w:val="decimal"/>
      <w:pStyle w:val="548"/>
      <w:lvlText w:val="%1、"/>
      <w:lvlJc w:val="left"/>
      <w:pPr>
        <w:tabs>
          <w:tab w:val="left" w:pos="720"/>
        </w:tabs>
        <w:ind w:left="720" w:hanging="720"/>
      </w:pPr>
      <w:rPr>
        <w:rFonts w:hint="default"/>
        <w:sz w:val="2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2C5917C3"/>
    <w:multiLevelType w:val="multilevel"/>
    <w:tmpl w:val="2C5917C3"/>
    <w:lvl w:ilvl="0" w:tentative="0">
      <w:start w:val="1"/>
      <w:numFmt w:val="none"/>
      <w:pStyle w:val="802"/>
      <w:suff w:val="nothing"/>
      <w:lvlText w:val="%1——"/>
      <w:lvlJc w:val="left"/>
      <w:pPr>
        <w:ind w:left="833" w:hanging="408"/>
      </w:pPr>
      <w:rPr>
        <w:rFonts w:hint="eastAsia"/>
      </w:rPr>
    </w:lvl>
    <w:lvl w:ilvl="1" w:tentative="0">
      <w:start w:val="1"/>
      <w:numFmt w:val="bullet"/>
      <w:pStyle w:val="803"/>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2">
    <w:nsid w:val="2D0725F5"/>
    <w:multiLevelType w:val="multilevel"/>
    <w:tmpl w:val="2D0725F5"/>
    <w:lvl w:ilvl="0" w:tentative="0">
      <w:start w:val="1"/>
      <w:numFmt w:val="bullet"/>
      <w:lvlText w:val=""/>
      <w:lvlJc w:val="left"/>
      <w:pPr>
        <w:ind w:left="420" w:hanging="420"/>
      </w:pPr>
      <w:rPr>
        <w:rFonts w:hint="default" w:ascii="Wingdings" w:hAnsi="Wingdings"/>
      </w:rPr>
    </w:lvl>
    <w:lvl w:ilvl="1" w:tentative="0">
      <w:start w:val="1"/>
      <w:numFmt w:val="bullet"/>
      <w:pStyle w:val="751"/>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3">
    <w:nsid w:val="304203B2"/>
    <w:multiLevelType w:val="multilevel"/>
    <w:tmpl w:val="304203B2"/>
    <w:lvl w:ilvl="0" w:tentative="0">
      <w:start w:val="9"/>
      <w:numFmt w:val="decimal"/>
      <w:pStyle w:val="739"/>
      <w:lvlText w:val="%1."/>
      <w:lvlJc w:val="right"/>
      <w:pPr>
        <w:tabs>
          <w:tab w:val="left" w:pos="482"/>
        </w:tabs>
        <w:ind w:left="482" w:hanging="482"/>
      </w:pPr>
      <w:rPr>
        <w:rFonts w:hint="eastAsia"/>
      </w:rPr>
    </w:lvl>
    <w:lvl w:ilvl="1" w:tentative="0">
      <w:start w:val="1"/>
      <w:numFmt w:val="decimal"/>
      <w:lvlText w:val="10.%2"/>
      <w:lvlJc w:val="left"/>
      <w:pPr>
        <w:tabs>
          <w:tab w:val="left" w:pos="1134"/>
        </w:tabs>
        <w:ind w:left="1134" w:hanging="868"/>
      </w:pPr>
      <w:rPr>
        <w:rFonts w:hint="eastAsia"/>
      </w:rPr>
    </w:lvl>
    <w:lvl w:ilvl="2" w:tentative="0">
      <w:start w:val="4"/>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32215617"/>
    <w:multiLevelType w:val="multilevel"/>
    <w:tmpl w:val="32215617"/>
    <w:lvl w:ilvl="0" w:tentative="0">
      <w:start w:val="1"/>
      <w:numFmt w:val="decimal"/>
      <w:lvlText w:val="0.%1"/>
      <w:lvlJc w:val="left"/>
      <w:pPr>
        <w:tabs>
          <w:tab w:val="left" w:pos="360"/>
        </w:tabs>
        <w:ind w:left="0" w:firstLine="0"/>
      </w:pPr>
      <w:rPr>
        <w:rFonts w:hint="eastAsia" w:ascii="黑体" w:hAnsi="Times New Roman" w:eastAsia="黑体"/>
        <w:b/>
        <w:i w:val="0"/>
        <w:sz w:val="21"/>
      </w:rPr>
    </w:lvl>
    <w:lvl w:ilvl="1" w:tentative="0">
      <w:start w:val="1"/>
      <w:numFmt w:val="decimal"/>
      <w:pStyle w:val="760"/>
      <w:lvlText w:val="0.%1.%2"/>
      <w:lvlJc w:val="left"/>
      <w:pPr>
        <w:tabs>
          <w:tab w:val="left" w:pos="720"/>
        </w:tabs>
        <w:ind w:left="0" w:firstLine="0"/>
      </w:pPr>
      <w:rPr>
        <w:rFonts w:hint="eastAsia" w:ascii="黑体" w:hAnsi="Times New Roman" w:eastAsia="黑体"/>
        <w:b/>
        <w:i w:val="0"/>
        <w:sz w:val="21"/>
      </w:rPr>
    </w:lvl>
    <w:lvl w:ilvl="2" w:tentative="0">
      <w:start w:val="1"/>
      <w:numFmt w:val="decimal"/>
      <w:lvlText w:val="0.%2.%3"/>
      <w:lvlJc w:val="left"/>
      <w:pPr>
        <w:tabs>
          <w:tab w:val="left" w:pos="720"/>
        </w:tabs>
        <w:ind w:left="0" w:firstLine="0"/>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25">
    <w:nsid w:val="407E65F9"/>
    <w:multiLevelType w:val="multilevel"/>
    <w:tmpl w:val="407E65F9"/>
    <w:lvl w:ilvl="0" w:tentative="0">
      <w:start w:val="1"/>
      <w:numFmt w:val="none"/>
      <w:pStyle w:val="559"/>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pStyle w:val="712"/>
      <w:lvlText w:val=""/>
      <w:lvlJc w:val="left"/>
      <w:pPr>
        <w:tabs>
          <w:tab w:val="left" w:pos="1260"/>
        </w:tabs>
        <w:ind w:left="1260" w:hanging="420"/>
      </w:pPr>
      <w:rPr>
        <w:rFonts w:hint="default" w:ascii="Wingdings" w:hAnsi="Wingdings"/>
      </w:rPr>
    </w:lvl>
    <w:lvl w:ilvl="3" w:tentative="0">
      <w:start w:val="1"/>
      <w:numFmt w:val="bullet"/>
      <w:pStyle w:val="443"/>
      <w:lvlText w:val=""/>
      <w:lvlJc w:val="left"/>
      <w:pPr>
        <w:tabs>
          <w:tab w:val="left" w:pos="1680"/>
        </w:tabs>
        <w:ind w:left="1680" w:hanging="420"/>
      </w:pPr>
      <w:rPr>
        <w:rFonts w:hint="default" w:ascii="Wingdings" w:hAnsi="Wingdings"/>
      </w:rPr>
    </w:lvl>
    <w:lvl w:ilvl="4" w:tentative="0">
      <w:start w:val="1"/>
      <w:numFmt w:val="bullet"/>
      <w:pStyle w:val="589"/>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6">
    <w:nsid w:val="41C15AA6"/>
    <w:multiLevelType w:val="multilevel"/>
    <w:tmpl w:val="41C15AA6"/>
    <w:lvl w:ilvl="0" w:tentative="0">
      <w:start w:val="1"/>
      <w:numFmt w:val="none"/>
      <w:pStyle w:val="419"/>
      <w:lvlText w:val="14.5.1"/>
      <w:lvlJc w:val="left"/>
      <w:pPr>
        <w:tabs>
          <w:tab w:val="left" w:pos="425"/>
        </w:tabs>
        <w:ind w:left="425" w:hanging="425"/>
      </w:pPr>
      <w:rPr>
        <w:rFonts w:hint="eastAsia"/>
      </w:rPr>
    </w:lvl>
    <w:lvl w:ilvl="1" w:tentative="0">
      <w:start w:val="1"/>
      <w:numFmt w:val="decimal"/>
      <w:lvlText w:val="%2）"/>
      <w:lvlJc w:val="left"/>
      <w:pPr>
        <w:tabs>
          <w:tab w:val="left" w:pos="1921"/>
        </w:tabs>
        <w:ind w:left="1921" w:hanging="1021"/>
      </w:pPr>
      <w:rPr>
        <w:rFonts w:ascii="仿宋_GB2312" w:hAnsi="Times New Roman" w:eastAsia="仿宋_GB2312" w:cs="楷体_GB2312"/>
      </w:rPr>
    </w:lvl>
    <w:lvl w:ilvl="2" w:tentative="0">
      <w:start w:val="1"/>
      <w:numFmt w:val="none"/>
      <w:lvlText w:val="14.5.3"/>
      <w:lvlJc w:val="left"/>
      <w:pPr>
        <w:tabs>
          <w:tab w:val="left" w:pos="1571"/>
        </w:tabs>
        <w:ind w:left="1418" w:hanging="567"/>
      </w:pPr>
      <w:rPr>
        <w:rFonts w:hint="eastAsia"/>
      </w:rPr>
    </w:lvl>
    <w:lvl w:ilvl="3" w:tentative="0">
      <w:start w:val="1"/>
      <w:numFmt w:val="decimal"/>
      <w:lvlText w:val="%114.5.4"/>
      <w:lvlJc w:val="left"/>
      <w:pPr>
        <w:tabs>
          <w:tab w:val="left" w:pos="2356"/>
        </w:tabs>
        <w:ind w:left="1984" w:hanging="708"/>
      </w:pPr>
      <w:rPr>
        <w:rFonts w:hint="eastAsia"/>
      </w:rPr>
    </w:lvl>
    <w:lvl w:ilvl="4" w:tentative="0">
      <w:start w:val="1"/>
      <w:numFmt w:val="decimal"/>
      <w:lvlText w:val="%114.5.5"/>
      <w:lvlJc w:val="left"/>
      <w:pPr>
        <w:tabs>
          <w:tab w:val="left" w:pos="3141"/>
        </w:tabs>
        <w:ind w:left="2551" w:hanging="850"/>
      </w:pPr>
      <w:rPr>
        <w:rFonts w:hint="eastAsia"/>
      </w:rPr>
    </w:lvl>
    <w:lvl w:ilvl="5" w:tentative="0">
      <w:start w:val="1"/>
      <w:numFmt w:val="decimal"/>
      <w:lvlText w:val="%11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27">
    <w:nsid w:val="42FE570A"/>
    <w:multiLevelType w:val="multilevel"/>
    <w:tmpl w:val="42FE570A"/>
    <w:lvl w:ilvl="0" w:tentative="0">
      <w:start w:val="1"/>
      <w:numFmt w:val="decimal"/>
      <w:pStyle w:val="694"/>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lvlRestart w:val="0"/>
      <w:pStyle w:val="494"/>
      <w:suff w:val="space"/>
      <w:lvlText w:val="图%8"/>
      <w:lvlJc w:val="center"/>
      <w:pPr>
        <w:ind w:left="0" w:firstLine="0"/>
      </w:pPr>
      <w:rPr>
        <w:rFonts w:hint="default" w:ascii="Arial" w:hAnsi="Arial" w:eastAsia="黑体"/>
        <w:b w:val="0"/>
        <w:i w:val="0"/>
        <w:sz w:val="18"/>
        <w:szCs w:val="18"/>
      </w:rPr>
    </w:lvl>
    <w:lvl w:ilvl="8" w:tentative="0">
      <w:start w:val="1"/>
      <w:numFmt w:val="decimal"/>
      <w:lvlRestart w:val="0"/>
      <w:pStyle w:val="684"/>
      <w:suff w:val="space"/>
      <w:lvlText w:val="表%9"/>
      <w:lvlJc w:val="center"/>
      <w:pPr>
        <w:ind w:left="0" w:firstLine="0"/>
      </w:pPr>
      <w:rPr>
        <w:rFonts w:hint="default" w:ascii="Arial" w:hAnsi="Arial" w:eastAsia="黑体"/>
        <w:b w:val="0"/>
        <w:i w:val="0"/>
        <w:sz w:val="18"/>
        <w:szCs w:val="18"/>
      </w:rPr>
    </w:lvl>
  </w:abstractNum>
  <w:abstractNum w:abstractNumId="28">
    <w:nsid w:val="471F39E1"/>
    <w:multiLevelType w:val="multilevel"/>
    <w:tmpl w:val="471F39E1"/>
    <w:lvl w:ilvl="0" w:tentative="0">
      <w:start w:val="1"/>
      <w:numFmt w:val="decimal"/>
      <w:pStyle w:val="656"/>
      <w:lvlText w:val="9.%1"/>
      <w:lvlJc w:val="left"/>
      <w:pPr>
        <w:tabs>
          <w:tab w:val="left" w:pos="1134"/>
        </w:tabs>
        <w:ind w:left="1134" w:hanging="868"/>
      </w:pPr>
      <w:rPr>
        <w:rFonts w:hint="eastAsia"/>
      </w:rPr>
    </w:lvl>
    <w:lvl w:ilvl="1" w:tentative="0">
      <w:start w:val="1"/>
      <w:numFmt w:val="lowerLetter"/>
      <w:pStyle w:val="744"/>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4CA75A52"/>
    <w:multiLevelType w:val="multilevel"/>
    <w:tmpl w:val="4CA75A52"/>
    <w:lvl w:ilvl="0" w:tentative="0">
      <w:start w:val="1"/>
      <w:numFmt w:val="decimal"/>
      <w:pStyle w:val="817"/>
      <w:suff w:val="nothing"/>
      <w:lvlText w:val="（%1）"/>
      <w:lvlJc w:val="left"/>
      <w:rPr>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1"/>
      <w:numFmt w:val="decimal"/>
      <w:suff w:val="nothing"/>
      <w:lvlText w:val="%2）"/>
      <w:lvlJc w:val="left"/>
      <w:pPr>
        <w:ind w:left="840" w:firstLine="0"/>
      </w:pPr>
    </w:lvl>
    <w:lvl w:ilvl="2" w:tentative="0">
      <w:start w:val="1"/>
      <w:numFmt w:val="lowerRoman"/>
      <w:lvlText w:val="%3."/>
      <w:lvlJc w:val="right"/>
      <w:pPr>
        <w:ind w:left="1260" w:firstLine="0"/>
      </w:pPr>
    </w:lvl>
    <w:lvl w:ilvl="3" w:tentative="0">
      <w:start w:val="1"/>
      <w:numFmt w:val="decimal"/>
      <w:lvlText w:val="%4）"/>
      <w:lvlJc w:val="left"/>
      <w:pPr>
        <w:ind w:left="1680" w:firstLine="0"/>
      </w:pPr>
    </w:lvl>
    <w:lvl w:ilvl="4" w:tentative="0">
      <w:start w:val="1"/>
      <w:numFmt w:val="lowerLetter"/>
      <w:lvlText w:val="%5)"/>
      <w:lvlJc w:val="left"/>
      <w:pPr>
        <w:ind w:left="2100" w:firstLine="0"/>
      </w:pPr>
    </w:lvl>
    <w:lvl w:ilvl="5" w:tentative="0">
      <w:start w:val="1"/>
      <w:numFmt w:val="lowerRoman"/>
      <w:lvlText w:val="%6."/>
      <w:lvlJc w:val="right"/>
      <w:pPr>
        <w:ind w:left="2520" w:firstLine="0"/>
      </w:pPr>
    </w:lvl>
    <w:lvl w:ilvl="6" w:tentative="0">
      <w:start w:val="1"/>
      <w:numFmt w:val="decimal"/>
      <w:lvlText w:val="%7."/>
      <w:lvlJc w:val="left"/>
      <w:pPr>
        <w:ind w:left="2940" w:firstLine="0"/>
      </w:pPr>
    </w:lvl>
    <w:lvl w:ilvl="7" w:tentative="0">
      <w:start w:val="1"/>
      <w:numFmt w:val="lowerLetter"/>
      <w:lvlText w:val="%8)"/>
      <w:lvlJc w:val="left"/>
      <w:pPr>
        <w:ind w:left="3360" w:firstLine="0"/>
      </w:pPr>
    </w:lvl>
    <w:lvl w:ilvl="8" w:tentative="0">
      <w:start w:val="1"/>
      <w:numFmt w:val="lowerRoman"/>
      <w:lvlText w:val="%9."/>
      <w:lvlJc w:val="right"/>
      <w:pPr>
        <w:ind w:left="3780" w:firstLine="0"/>
      </w:pPr>
    </w:lvl>
  </w:abstractNum>
  <w:abstractNum w:abstractNumId="30">
    <w:nsid w:val="5AD72827"/>
    <w:multiLevelType w:val="multilevel"/>
    <w:tmpl w:val="5AD72827"/>
    <w:lvl w:ilvl="0" w:tentative="0">
      <w:start w:val="1"/>
      <w:numFmt w:val="decimal"/>
      <w:lvlText w:val="3.1.%1"/>
      <w:lvlJc w:val="left"/>
      <w:pPr>
        <w:tabs>
          <w:tab w:val="left" w:pos="1418"/>
        </w:tabs>
        <w:ind w:left="1418" w:hanging="851"/>
      </w:pPr>
      <w:rPr>
        <w:rFonts w:hint="eastAsia"/>
      </w:rPr>
    </w:lvl>
    <w:lvl w:ilvl="1" w:tentative="0">
      <w:start w:val="2"/>
      <w:numFmt w:val="decimal"/>
      <w:lvlText w:val="3.%2"/>
      <w:lvlJc w:val="left"/>
      <w:pPr>
        <w:tabs>
          <w:tab w:val="left" w:pos="840"/>
        </w:tabs>
        <w:ind w:left="851" w:hanging="431"/>
      </w:pPr>
      <w:rPr>
        <w:rFonts w:hint="eastAsia"/>
      </w:rPr>
    </w:lvl>
    <w:lvl w:ilvl="2" w:tentative="0">
      <w:start w:val="1"/>
      <w:numFmt w:val="lowerRoman"/>
      <w:pStyle w:val="634"/>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60B55DC2"/>
    <w:multiLevelType w:val="multilevel"/>
    <w:tmpl w:val="60B55DC2"/>
    <w:lvl w:ilvl="0" w:tentative="0">
      <w:start w:val="1"/>
      <w:numFmt w:val="upperLetter"/>
      <w:pStyle w:val="815"/>
      <w:lvlText w:val="%1"/>
      <w:lvlJc w:val="left"/>
      <w:pPr>
        <w:tabs>
          <w:tab w:val="left" w:pos="0"/>
        </w:tabs>
        <w:ind w:hanging="425"/>
      </w:pPr>
      <w:rPr>
        <w:rFonts w:hint="eastAsia" w:cs="Times New Roman"/>
      </w:rPr>
    </w:lvl>
    <w:lvl w:ilvl="1" w:tentative="0">
      <w:start w:val="1"/>
      <w:numFmt w:val="decimal"/>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abstractNum w:abstractNumId="32">
    <w:nsid w:val="7236558E"/>
    <w:multiLevelType w:val="singleLevel"/>
    <w:tmpl w:val="7236558E"/>
    <w:lvl w:ilvl="0" w:tentative="0">
      <w:start w:val="1"/>
      <w:numFmt w:val="bullet"/>
      <w:pStyle w:val="655"/>
      <w:suff w:val="nothing"/>
      <w:lvlText w:val=""/>
      <w:lvlJc w:val="left"/>
      <w:pPr>
        <w:ind w:left="0" w:firstLine="420"/>
      </w:pPr>
      <w:rPr>
        <w:rFonts w:hint="default" w:ascii="Wingdings" w:hAnsi="Wingdings"/>
      </w:rPr>
    </w:lvl>
  </w:abstractNum>
  <w:abstractNum w:abstractNumId="33">
    <w:nsid w:val="77EF69C3"/>
    <w:multiLevelType w:val="singleLevel"/>
    <w:tmpl w:val="77EF69C3"/>
    <w:lvl w:ilvl="0" w:tentative="0">
      <w:start w:val="1"/>
      <w:numFmt w:val="bullet"/>
      <w:pStyle w:val="501"/>
      <w:lvlText w:val=""/>
      <w:lvlJc w:val="left"/>
      <w:pPr>
        <w:tabs>
          <w:tab w:val="left" w:pos="425"/>
        </w:tabs>
        <w:ind w:left="425" w:hanging="425"/>
      </w:pPr>
      <w:rPr>
        <w:rFonts w:hint="default" w:ascii="Wingdings" w:hAnsi="Wingdings"/>
      </w:rPr>
    </w:lvl>
  </w:abstractNum>
  <w:abstractNum w:abstractNumId="34">
    <w:nsid w:val="78D55036"/>
    <w:multiLevelType w:val="multilevel"/>
    <w:tmpl w:val="78D55036"/>
    <w:lvl w:ilvl="0" w:tentative="0">
      <w:start w:val="1"/>
      <w:numFmt w:val="decimal"/>
      <w:pStyle w:val="552"/>
      <w:lvlText w:val="17.%1"/>
      <w:lvlJc w:val="left"/>
      <w:pPr>
        <w:tabs>
          <w:tab w:val="left" w:pos="851"/>
        </w:tabs>
        <w:ind w:left="851" w:hanging="585"/>
      </w:pPr>
      <w:rPr>
        <w:rFonts w:hint="eastAsia"/>
      </w:rPr>
    </w:lvl>
    <w:lvl w:ilvl="1" w:tentative="0">
      <w:start w:val="1"/>
      <w:numFmt w:val="decimal"/>
      <w:lvlText w:val="17.%2"/>
      <w:lvlJc w:val="left"/>
      <w:pPr>
        <w:tabs>
          <w:tab w:val="left" w:pos="1134"/>
        </w:tabs>
        <w:ind w:left="1134" w:hanging="868"/>
      </w:pPr>
      <w:rPr>
        <w:rFonts w:hint="eastAsia"/>
      </w:rPr>
    </w:lvl>
    <w:lvl w:ilvl="2" w:tentative="0">
      <w:start w:val="1"/>
      <w:numFmt w:val="decimal"/>
      <w:lvlText w:val="%3"/>
      <w:lvlJc w:val="left"/>
      <w:pPr>
        <w:ind w:left="1200" w:hanging="360"/>
      </w:pPr>
      <w:rPr>
        <w:rFonts w:hint="default" w:hAnsi="仿宋"/>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3"/>
  </w:num>
  <w:num w:numId="12">
    <w:abstractNumId w:val="17"/>
  </w:num>
  <w:num w:numId="13">
    <w:abstractNumId w:val="14"/>
  </w:num>
  <w:num w:numId="14">
    <w:abstractNumId w:val="26"/>
  </w:num>
  <w:num w:numId="15">
    <w:abstractNumId w:val="25"/>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12"/>
  </w:num>
  <w:num w:numId="19">
    <w:abstractNumId w:val="11"/>
  </w:num>
  <w:num w:numId="20">
    <w:abstractNumId w:val="16"/>
  </w:num>
  <w:num w:numId="21">
    <w:abstractNumId w:val="15"/>
  </w:num>
  <w:num w:numId="22">
    <w:abstractNumId w:val="20"/>
  </w:num>
  <w:num w:numId="23">
    <w:abstractNumId w:val="34"/>
  </w:num>
  <w:num w:numId="24">
    <w:abstractNumId w:val="18"/>
  </w:num>
  <w:num w:numId="25">
    <w:abstractNumId w:val="28"/>
  </w:num>
  <w:num w:numId="26">
    <w:abstractNumId w:val="30"/>
  </w:num>
  <w:num w:numId="27">
    <w:abstractNumId w:val="32"/>
  </w:num>
  <w:num w:numId="28">
    <w:abstractNumId w:val="23"/>
  </w:num>
  <w:num w:numId="29">
    <w:abstractNumId w:val="10"/>
  </w:num>
  <w:num w:numId="30">
    <w:abstractNumId w:val="22"/>
  </w:num>
  <w:num w:numId="31">
    <w:abstractNumId w:val="24"/>
  </w:num>
  <w:num w:numId="32">
    <w:abstractNumId w:val="21"/>
  </w:num>
  <w:num w:numId="33">
    <w:abstractNumId w:val="19"/>
  </w:num>
  <w:num w:numId="34">
    <w:abstractNumId w:val="31"/>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4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00172A27"/>
    <w:rsid w:val="00007DF8"/>
    <w:rsid w:val="0001511C"/>
    <w:rsid w:val="000223DF"/>
    <w:rsid w:val="0002322B"/>
    <w:rsid w:val="00024B46"/>
    <w:rsid w:val="00025BF6"/>
    <w:rsid w:val="00026849"/>
    <w:rsid w:val="00031D94"/>
    <w:rsid w:val="00035430"/>
    <w:rsid w:val="00040A6D"/>
    <w:rsid w:val="000502BE"/>
    <w:rsid w:val="00052865"/>
    <w:rsid w:val="000528E3"/>
    <w:rsid w:val="0005418A"/>
    <w:rsid w:val="000559ED"/>
    <w:rsid w:val="00074837"/>
    <w:rsid w:val="000771EA"/>
    <w:rsid w:val="0008202D"/>
    <w:rsid w:val="00086462"/>
    <w:rsid w:val="0008651F"/>
    <w:rsid w:val="000A0CD3"/>
    <w:rsid w:val="000A2CA0"/>
    <w:rsid w:val="000A775F"/>
    <w:rsid w:val="000B34C5"/>
    <w:rsid w:val="000C41AF"/>
    <w:rsid w:val="000C5464"/>
    <w:rsid w:val="000C61D8"/>
    <w:rsid w:val="000C719B"/>
    <w:rsid w:val="000D00A5"/>
    <w:rsid w:val="000D1961"/>
    <w:rsid w:val="000D43A8"/>
    <w:rsid w:val="000D76D9"/>
    <w:rsid w:val="000E52F0"/>
    <w:rsid w:val="000E62CE"/>
    <w:rsid w:val="000F3E46"/>
    <w:rsid w:val="000F3E5B"/>
    <w:rsid w:val="000F3EC2"/>
    <w:rsid w:val="000F4B03"/>
    <w:rsid w:val="000F4EAC"/>
    <w:rsid w:val="000F5173"/>
    <w:rsid w:val="000F627D"/>
    <w:rsid w:val="0010138E"/>
    <w:rsid w:val="001035D8"/>
    <w:rsid w:val="001036E2"/>
    <w:rsid w:val="00105108"/>
    <w:rsid w:val="00106214"/>
    <w:rsid w:val="00113271"/>
    <w:rsid w:val="0011358E"/>
    <w:rsid w:val="001212BB"/>
    <w:rsid w:val="0013093B"/>
    <w:rsid w:val="00135FE8"/>
    <w:rsid w:val="00137278"/>
    <w:rsid w:val="00137393"/>
    <w:rsid w:val="00140216"/>
    <w:rsid w:val="00140EBF"/>
    <w:rsid w:val="001434B8"/>
    <w:rsid w:val="00144594"/>
    <w:rsid w:val="0015181F"/>
    <w:rsid w:val="00154114"/>
    <w:rsid w:val="00167A58"/>
    <w:rsid w:val="00170715"/>
    <w:rsid w:val="00184C26"/>
    <w:rsid w:val="00184FC6"/>
    <w:rsid w:val="001874A7"/>
    <w:rsid w:val="001906B5"/>
    <w:rsid w:val="00194261"/>
    <w:rsid w:val="00195AD6"/>
    <w:rsid w:val="001974C9"/>
    <w:rsid w:val="00197CCE"/>
    <w:rsid w:val="001A045D"/>
    <w:rsid w:val="001A1E69"/>
    <w:rsid w:val="001A2D90"/>
    <w:rsid w:val="001A3DA6"/>
    <w:rsid w:val="001B052E"/>
    <w:rsid w:val="001C3257"/>
    <w:rsid w:val="001C401A"/>
    <w:rsid w:val="001C488F"/>
    <w:rsid w:val="001C6C3D"/>
    <w:rsid w:val="001C7651"/>
    <w:rsid w:val="001D017D"/>
    <w:rsid w:val="001D2477"/>
    <w:rsid w:val="001D2650"/>
    <w:rsid w:val="001D4C9E"/>
    <w:rsid w:val="001D4D1A"/>
    <w:rsid w:val="001D642A"/>
    <w:rsid w:val="001E0B89"/>
    <w:rsid w:val="001E46A9"/>
    <w:rsid w:val="001E707F"/>
    <w:rsid w:val="001F5034"/>
    <w:rsid w:val="001F528C"/>
    <w:rsid w:val="0020072D"/>
    <w:rsid w:val="00202190"/>
    <w:rsid w:val="00203B33"/>
    <w:rsid w:val="0021496C"/>
    <w:rsid w:val="00222FB4"/>
    <w:rsid w:val="002251F1"/>
    <w:rsid w:val="00225AF6"/>
    <w:rsid w:val="002268DB"/>
    <w:rsid w:val="00227132"/>
    <w:rsid w:val="002301AA"/>
    <w:rsid w:val="00235F43"/>
    <w:rsid w:val="00243E4A"/>
    <w:rsid w:val="00244BB9"/>
    <w:rsid w:val="00245881"/>
    <w:rsid w:val="00245EB6"/>
    <w:rsid w:val="00247A6C"/>
    <w:rsid w:val="00247CD0"/>
    <w:rsid w:val="00250B03"/>
    <w:rsid w:val="002523AF"/>
    <w:rsid w:val="00260EC5"/>
    <w:rsid w:val="002717BB"/>
    <w:rsid w:val="0027296B"/>
    <w:rsid w:val="0027596B"/>
    <w:rsid w:val="00277E05"/>
    <w:rsid w:val="00280C0F"/>
    <w:rsid w:val="00281D95"/>
    <w:rsid w:val="0028488D"/>
    <w:rsid w:val="00284D23"/>
    <w:rsid w:val="002850C6"/>
    <w:rsid w:val="002871D7"/>
    <w:rsid w:val="00287722"/>
    <w:rsid w:val="002905F2"/>
    <w:rsid w:val="0029085D"/>
    <w:rsid w:val="002931D8"/>
    <w:rsid w:val="002954EF"/>
    <w:rsid w:val="002A07DA"/>
    <w:rsid w:val="002A17F3"/>
    <w:rsid w:val="002A1F47"/>
    <w:rsid w:val="002A38A0"/>
    <w:rsid w:val="002A4761"/>
    <w:rsid w:val="002B3802"/>
    <w:rsid w:val="002B3E5D"/>
    <w:rsid w:val="002B7920"/>
    <w:rsid w:val="002B7AEA"/>
    <w:rsid w:val="002B7DD6"/>
    <w:rsid w:val="002C048C"/>
    <w:rsid w:val="002C04FD"/>
    <w:rsid w:val="002C1B98"/>
    <w:rsid w:val="002C77B9"/>
    <w:rsid w:val="002D0BDE"/>
    <w:rsid w:val="002D0DE9"/>
    <w:rsid w:val="002D2B71"/>
    <w:rsid w:val="002D4307"/>
    <w:rsid w:val="002D5004"/>
    <w:rsid w:val="002D563B"/>
    <w:rsid w:val="002D5D38"/>
    <w:rsid w:val="002D7CC4"/>
    <w:rsid w:val="002E15B8"/>
    <w:rsid w:val="002E642C"/>
    <w:rsid w:val="003026DF"/>
    <w:rsid w:val="00303567"/>
    <w:rsid w:val="00303F93"/>
    <w:rsid w:val="003069E2"/>
    <w:rsid w:val="0031307A"/>
    <w:rsid w:val="0031382B"/>
    <w:rsid w:val="003145FF"/>
    <w:rsid w:val="0031514E"/>
    <w:rsid w:val="003175ED"/>
    <w:rsid w:val="003177EA"/>
    <w:rsid w:val="00317D6B"/>
    <w:rsid w:val="00320DA5"/>
    <w:rsid w:val="00323F13"/>
    <w:rsid w:val="00331B96"/>
    <w:rsid w:val="00337841"/>
    <w:rsid w:val="0034062E"/>
    <w:rsid w:val="0034108A"/>
    <w:rsid w:val="00342746"/>
    <w:rsid w:val="0034794D"/>
    <w:rsid w:val="00351262"/>
    <w:rsid w:val="00363E1A"/>
    <w:rsid w:val="00364A2F"/>
    <w:rsid w:val="00366C1E"/>
    <w:rsid w:val="0037191D"/>
    <w:rsid w:val="00372532"/>
    <w:rsid w:val="00374CA5"/>
    <w:rsid w:val="00385146"/>
    <w:rsid w:val="00386ADB"/>
    <w:rsid w:val="00386F8A"/>
    <w:rsid w:val="00392C91"/>
    <w:rsid w:val="003A03DA"/>
    <w:rsid w:val="003A2A0B"/>
    <w:rsid w:val="003A44E8"/>
    <w:rsid w:val="003A4755"/>
    <w:rsid w:val="003A6537"/>
    <w:rsid w:val="003B3572"/>
    <w:rsid w:val="003B455E"/>
    <w:rsid w:val="003B56CF"/>
    <w:rsid w:val="003C3970"/>
    <w:rsid w:val="003C5107"/>
    <w:rsid w:val="003D1168"/>
    <w:rsid w:val="003E38C5"/>
    <w:rsid w:val="003E7A31"/>
    <w:rsid w:val="003F181B"/>
    <w:rsid w:val="003F23C7"/>
    <w:rsid w:val="003F25E7"/>
    <w:rsid w:val="003F4270"/>
    <w:rsid w:val="003F7E65"/>
    <w:rsid w:val="004013FF"/>
    <w:rsid w:val="0040393D"/>
    <w:rsid w:val="00415C5C"/>
    <w:rsid w:val="00420BC6"/>
    <w:rsid w:val="00420D19"/>
    <w:rsid w:val="00425F89"/>
    <w:rsid w:val="0042731F"/>
    <w:rsid w:val="00431430"/>
    <w:rsid w:val="0043525E"/>
    <w:rsid w:val="00437F54"/>
    <w:rsid w:val="00442AE3"/>
    <w:rsid w:val="00442D6D"/>
    <w:rsid w:val="00443324"/>
    <w:rsid w:val="00444CF7"/>
    <w:rsid w:val="004459A6"/>
    <w:rsid w:val="004469B0"/>
    <w:rsid w:val="00450072"/>
    <w:rsid w:val="00455893"/>
    <w:rsid w:val="0045763A"/>
    <w:rsid w:val="00457728"/>
    <w:rsid w:val="004647B7"/>
    <w:rsid w:val="00467F3A"/>
    <w:rsid w:val="00471670"/>
    <w:rsid w:val="0047405D"/>
    <w:rsid w:val="00480429"/>
    <w:rsid w:val="00483381"/>
    <w:rsid w:val="00483DDD"/>
    <w:rsid w:val="0048408F"/>
    <w:rsid w:val="004945AE"/>
    <w:rsid w:val="004A40EC"/>
    <w:rsid w:val="004A4AFF"/>
    <w:rsid w:val="004B153A"/>
    <w:rsid w:val="004B2D9A"/>
    <w:rsid w:val="004B41B1"/>
    <w:rsid w:val="004B73EE"/>
    <w:rsid w:val="004C7574"/>
    <w:rsid w:val="004E2B91"/>
    <w:rsid w:val="004E537A"/>
    <w:rsid w:val="004F2B18"/>
    <w:rsid w:val="004F31C2"/>
    <w:rsid w:val="004F4653"/>
    <w:rsid w:val="004F5324"/>
    <w:rsid w:val="004F6C27"/>
    <w:rsid w:val="004F7178"/>
    <w:rsid w:val="005015E5"/>
    <w:rsid w:val="00506D1B"/>
    <w:rsid w:val="005076A9"/>
    <w:rsid w:val="00510FC5"/>
    <w:rsid w:val="0051211B"/>
    <w:rsid w:val="00512786"/>
    <w:rsid w:val="00512AD0"/>
    <w:rsid w:val="005154CA"/>
    <w:rsid w:val="00523D49"/>
    <w:rsid w:val="00524318"/>
    <w:rsid w:val="005269BF"/>
    <w:rsid w:val="00527BD6"/>
    <w:rsid w:val="00530DD5"/>
    <w:rsid w:val="0053306B"/>
    <w:rsid w:val="00533EF2"/>
    <w:rsid w:val="00534695"/>
    <w:rsid w:val="00544AA0"/>
    <w:rsid w:val="00545008"/>
    <w:rsid w:val="0056199B"/>
    <w:rsid w:val="00563536"/>
    <w:rsid w:val="005638B9"/>
    <w:rsid w:val="005656CC"/>
    <w:rsid w:val="00565DA5"/>
    <w:rsid w:val="00572B74"/>
    <w:rsid w:val="00572B9A"/>
    <w:rsid w:val="00575E3B"/>
    <w:rsid w:val="005778B5"/>
    <w:rsid w:val="00581173"/>
    <w:rsid w:val="0058562B"/>
    <w:rsid w:val="00587773"/>
    <w:rsid w:val="00587802"/>
    <w:rsid w:val="00590143"/>
    <w:rsid w:val="00590E55"/>
    <w:rsid w:val="0059375D"/>
    <w:rsid w:val="005A6896"/>
    <w:rsid w:val="005B3254"/>
    <w:rsid w:val="005C1217"/>
    <w:rsid w:val="005C3CA9"/>
    <w:rsid w:val="005C45C0"/>
    <w:rsid w:val="005C75E2"/>
    <w:rsid w:val="005D154A"/>
    <w:rsid w:val="005D406A"/>
    <w:rsid w:val="005E0EE1"/>
    <w:rsid w:val="005E3B4E"/>
    <w:rsid w:val="005E6F4F"/>
    <w:rsid w:val="0060047E"/>
    <w:rsid w:val="00603744"/>
    <w:rsid w:val="006038BF"/>
    <w:rsid w:val="006038CF"/>
    <w:rsid w:val="006218C3"/>
    <w:rsid w:val="006228B7"/>
    <w:rsid w:val="00623DA3"/>
    <w:rsid w:val="00625114"/>
    <w:rsid w:val="00625D60"/>
    <w:rsid w:val="00626106"/>
    <w:rsid w:val="00631F5E"/>
    <w:rsid w:val="006335EF"/>
    <w:rsid w:val="0063399A"/>
    <w:rsid w:val="00633BAE"/>
    <w:rsid w:val="00636AB1"/>
    <w:rsid w:val="0063751E"/>
    <w:rsid w:val="0064156B"/>
    <w:rsid w:val="00641AEC"/>
    <w:rsid w:val="006455FB"/>
    <w:rsid w:val="00646EFE"/>
    <w:rsid w:val="00647CA5"/>
    <w:rsid w:val="006536D8"/>
    <w:rsid w:val="00654818"/>
    <w:rsid w:val="00667A83"/>
    <w:rsid w:val="00667E9B"/>
    <w:rsid w:val="00670319"/>
    <w:rsid w:val="006712DC"/>
    <w:rsid w:val="00672EED"/>
    <w:rsid w:val="00674887"/>
    <w:rsid w:val="00681688"/>
    <w:rsid w:val="0068378C"/>
    <w:rsid w:val="0069028F"/>
    <w:rsid w:val="00691E12"/>
    <w:rsid w:val="00693178"/>
    <w:rsid w:val="00696D0C"/>
    <w:rsid w:val="006976B4"/>
    <w:rsid w:val="006A2D35"/>
    <w:rsid w:val="006A43EB"/>
    <w:rsid w:val="006A51EE"/>
    <w:rsid w:val="006B233A"/>
    <w:rsid w:val="006B654C"/>
    <w:rsid w:val="006C1EA9"/>
    <w:rsid w:val="006C542D"/>
    <w:rsid w:val="006D6CB4"/>
    <w:rsid w:val="006D74C3"/>
    <w:rsid w:val="006E36BF"/>
    <w:rsid w:val="006E44C2"/>
    <w:rsid w:val="006E7D10"/>
    <w:rsid w:val="006F1905"/>
    <w:rsid w:val="006F2735"/>
    <w:rsid w:val="006F444B"/>
    <w:rsid w:val="00700127"/>
    <w:rsid w:val="00701FAB"/>
    <w:rsid w:val="00703DDC"/>
    <w:rsid w:val="00704414"/>
    <w:rsid w:val="0070652B"/>
    <w:rsid w:val="007105D2"/>
    <w:rsid w:val="0071116C"/>
    <w:rsid w:val="00711AF5"/>
    <w:rsid w:val="007132B7"/>
    <w:rsid w:val="007160EF"/>
    <w:rsid w:val="00720881"/>
    <w:rsid w:val="00721E1E"/>
    <w:rsid w:val="007225CA"/>
    <w:rsid w:val="0072673A"/>
    <w:rsid w:val="00726F0D"/>
    <w:rsid w:val="00731455"/>
    <w:rsid w:val="00737D00"/>
    <w:rsid w:val="00737E98"/>
    <w:rsid w:val="00740DEA"/>
    <w:rsid w:val="007454CF"/>
    <w:rsid w:val="00746984"/>
    <w:rsid w:val="007469FC"/>
    <w:rsid w:val="00755A08"/>
    <w:rsid w:val="0075656D"/>
    <w:rsid w:val="00760976"/>
    <w:rsid w:val="0076400A"/>
    <w:rsid w:val="00764477"/>
    <w:rsid w:val="0076625B"/>
    <w:rsid w:val="007725FB"/>
    <w:rsid w:val="00787366"/>
    <w:rsid w:val="007A5FF0"/>
    <w:rsid w:val="007B32BA"/>
    <w:rsid w:val="007B3A6C"/>
    <w:rsid w:val="007B3BC8"/>
    <w:rsid w:val="007C0C18"/>
    <w:rsid w:val="007C4157"/>
    <w:rsid w:val="007C5922"/>
    <w:rsid w:val="007D1F24"/>
    <w:rsid w:val="007D37D9"/>
    <w:rsid w:val="007E1276"/>
    <w:rsid w:val="007E5FF9"/>
    <w:rsid w:val="007F26D5"/>
    <w:rsid w:val="00804A2A"/>
    <w:rsid w:val="0081222B"/>
    <w:rsid w:val="00813684"/>
    <w:rsid w:val="008159A5"/>
    <w:rsid w:val="00820534"/>
    <w:rsid w:val="00821E5A"/>
    <w:rsid w:val="00822B36"/>
    <w:rsid w:val="008312CF"/>
    <w:rsid w:val="00832909"/>
    <w:rsid w:val="00832A6A"/>
    <w:rsid w:val="00835514"/>
    <w:rsid w:val="00841206"/>
    <w:rsid w:val="008441D6"/>
    <w:rsid w:val="00844B3C"/>
    <w:rsid w:val="00851984"/>
    <w:rsid w:val="00854B58"/>
    <w:rsid w:val="008624A8"/>
    <w:rsid w:val="008659BB"/>
    <w:rsid w:val="0086655B"/>
    <w:rsid w:val="008676AB"/>
    <w:rsid w:val="00871ADB"/>
    <w:rsid w:val="00872460"/>
    <w:rsid w:val="0087375A"/>
    <w:rsid w:val="00873C30"/>
    <w:rsid w:val="008763DD"/>
    <w:rsid w:val="0088137B"/>
    <w:rsid w:val="008949EF"/>
    <w:rsid w:val="0089577D"/>
    <w:rsid w:val="008962F9"/>
    <w:rsid w:val="00897DC0"/>
    <w:rsid w:val="008A453B"/>
    <w:rsid w:val="008B2A15"/>
    <w:rsid w:val="008B6E77"/>
    <w:rsid w:val="008C2D76"/>
    <w:rsid w:val="008C3708"/>
    <w:rsid w:val="008C6614"/>
    <w:rsid w:val="008C764D"/>
    <w:rsid w:val="008D5B07"/>
    <w:rsid w:val="008D61AA"/>
    <w:rsid w:val="008E0E96"/>
    <w:rsid w:val="008E1C84"/>
    <w:rsid w:val="008E1E0F"/>
    <w:rsid w:val="008F10DF"/>
    <w:rsid w:val="008F3084"/>
    <w:rsid w:val="008F5B05"/>
    <w:rsid w:val="008F5C25"/>
    <w:rsid w:val="008F684F"/>
    <w:rsid w:val="008F6A2F"/>
    <w:rsid w:val="0090113C"/>
    <w:rsid w:val="00901E74"/>
    <w:rsid w:val="0090298E"/>
    <w:rsid w:val="00903B7B"/>
    <w:rsid w:val="00904AD0"/>
    <w:rsid w:val="009108A2"/>
    <w:rsid w:val="009109DB"/>
    <w:rsid w:val="009116F5"/>
    <w:rsid w:val="0092083A"/>
    <w:rsid w:val="00921165"/>
    <w:rsid w:val="00926FDE"/>
    <w:rsid w:val="00937159"/>
    <w:rsid w:val="00940F30"/>
    <w:rsid w:val="0094282E"/>
    <w:rsid w:val="00944A50"/>
    <w:rsid w:val="009453F2"/>
    <w:rsid w:val="009457D2"/>
    <w:rsid w:val="00956866"/>
    <w:rsid w:val="00956981"/>
    <w:rsid w:val="009606EC"/>
    <w:rsid w:val="009619A6"/>
    <w:rsid w:val="00967430"/>
    <w:rsid w:val="009768FE"/>
    <w:rsid w:val="009839B2"/>
    <w:rsid w:val="00987083"/>
    <w:rsid w:val="009923EC"/>
    <w:rsid w:val="009A1131"/>
    <w:rsid w:val="009A1B4E"/>
    <w:rsid w:val="009A1F1B"/>
    <w:rsid w:val="009A486D"/>
    <w:rsid w:val="009A6042"/>
    <w:rsid w:val="009B0E05"/>
    <w:rsid w:val="009B1A16"/>
    <w:rsid w:val="009B3167"/>
    <w:rsid w:val="009B41E1"/>
    <w:rsid w:val="009B4C0F"/>
    <w:rsid w:val="009B5175"/>
    <w:rsid w:val="009B6160"/>
    <w:rsid w:val="009B6BC9"/>
    <w:rsid w:val="009C12E7"/>
    <w:rsid w:val="009C1382"/>
    <w:rsid w:val="009C70AD"/>
    <w:rsid w:val="009D0670"/>
    <w:rsid w:val="009D239B"/>
    <w:rsid w:val="009D65F6"/>
    <w:rsid w:val="009E0C90"/>
    <w:rsid w:val="009E31F0"/>
    <w:rsid w:val="009E70F5"/>
    <w:rsid w:val="009F40CF"/>
    <w:rsid w:val="00A014B8"/>
    <w:rsid w:val="00A01BC7"/>
    <w:rsid w:val="00A05FAB"/>
    <w:rsid w:val="00A1186E"/>
    <w:rsid w:val="00A12CA0"/>
    <w:rsid w:val="00A153CE"/>
    <w:rsid w:val="00A214EA"/>
    <w:rsid w:val="00A21C04"/>
    <w:rsid w:val="00A466CA"/>
    <w:rsid w:val="00A65182"/>
    <w:rsid w:val="00A67C12"/>
    <w:rsid w:val="00A7405E"/>
    <w:rsid w:val="00A83E6E"/>
    <w:rsid w:val="00AA1589"/>
    <w:rsid w:val="00AA1E50"/>
    <w:rsid w:val="00AB3383"/>
    <w:rsid w:val="00AB34E3"/>
    <w:rsid w:val="00AB4137"/>
    <w:rsid w:val="00AB6222"/>
    <w:rsid w:val="00AB6BBE"/>
    <w:rsid w:val="00AB70EC"/>
    <w:rsid w:val="00AC5D8D"/>
    <w:rsid w:val="00AD6E9E"/>
    <w:rsid w:val="00AE0FB9"/>
    <w:rsid w:val="00AE1436"/>
    <w:rsid w:val="00AE68D2"/>
    <w:rsid w:val="00AF0DF7"/>
    <w:rsid w:val="00AF2E90"/>
    <w:rsid w:val="00B00A95"/>
    <w:rsid w:val="00B0345A"/>
    <w:rsid w:val="00B04558"/>
    <w:rsid w:val="00B152B1"/>
    <w:rsid w:val="00B16996"/>
    <w:rsid w:val="00B16FEB"/>
    <w:rsid w:val="00B20925"/>
    <w:rsid w:val="00B22169"/>
    <w:rsid w:val="00B22AB4"/>
    <w:rsid w:val="00B2486C"/>
    <w:rsid w:val="00B311A0"/>
    <w:rsid w:val="00B34EFD"/>
    <w:rsid w:val="00B42DBD"/>
    <w:rsid w:val="00B42F9D"/>
    <w:rsid w:val="00B437F8"/>
    <w:rsid w:val="00B45A63"/>
    <w:rsid w:val="00B51E7D"/>
    <w:rsid w:val="00B52FD5"/>
    <w:rsid w:val="00B67408"/>
    <w:rsid w:val="00B67C14"/>
    <w:rsid w:val="00B749BA"/>
    <w:rsid w:val="00B76CD9"/>
    <w:rsid w:val="00B8270B"/>
    <w:rsid w:val="00B85C6A"/>
    <w:rsid w:val="00B879F9"/>
    <w:rsid w:val="00BA149A"/>
    <w:rsid w:val="00BA2FCC"/>
    <w:rsid w:val="00BA3A67"/>
    <w:rsid w:val="00BA4421"/>
    <w:rsid w:val="00BA5416"/>
    <w:rsid w:val="00BB46F0"/>
    <w:rsid w:val="00BB4EDC"/>
    <w:rsid w:val="00BB7837"/>
    <w:rsid w:val="00BB7A2E"/>
    <w:rsid w:val="00BC3AF0"/>
    <w:rsid w:val="00BC4F2D"/>
    <w:rsid w:val="00BD1625"/>
    <w:rsid w:val="00BD2742"/>
    <w:rsid w:val="00BD344D"/>
    <w:rsid w:val="00BD3E02"/>
    <w:rsid w:val="00BD646F"/>
    <w:rsid w:val="00BD6AC6"/>
    <w:rsid w:val="00BD764F"/>
    <w:rsid w:val="00BE23F3"/>
    <w:rsid w:val="00BE2E03"/>
    <w:rsid w:val="00BE347A"/>
    <w:rsid w:val="00BE72AB"/>
    <w:rsid w:val="00BE76C3"/>
    <w:rsid w:val="00BE7CE7"/>
    <w:rsid w:val="00BF0BD1"/>
    <w:rsid w:val="00BF3838"/>
    <w:rsid w:val="00BF426A"/>
    <w:rsid w:val="00BF5EA6"/>
    <w:rsid w:val="00C03FF1"/>
    <w:rsid w:val="00C06E7A"/>
    <w:rsid w:val="00C1695A"/>
    <w:rsid w:val="00C204E4"/>
    <w:rsid w:val="00C32DDA"/>
    <w:rsid w:val="00C3335D"/>
    <w:rsid w:val="00C34735"/>
    <w:rsid w:val="00C3547E"/>
    <w:rsid w:val="00C35620"/>
    <w:rsid w:val="00C35631"/>
    <w:rsid w:val="00C43841"/>
    <w:rsid w:val="00C45625"/>
    <w:rsid w:val="00C50A46"/>
    <w:rsid w:val="00C510CD"/>
    <w:rsid w:val="00C51304"/>
    <w:rsid w:val="00C51639"/>
    <w:rsid w:val="00C51873"/>
    <w:rsid w:val="00C52E57"/>
    <w:rsid w:val="00C54A47"/>
    <w:rsid w:val="00C57781"/>
    <w:rsid w:val="00C63331"/>
    <w:rsid w:val="00C64ACF"/>
    <w:rsid w:val="00C65657"/>
    <w:rsid w:val="00C66687"/>
    <w:rsid w:val="00C667AD"/>
    <w:rsid w:val="00C73501"/>
    <w:rsid w:val="00C75620"/>
    <w:rsid w:val="00C761D0"/>
    <w:rsid w:val="00C8385F"/>
    <w:rsid w:val="00C8574A"/>
    <w:rsid w:val="00C85AD2"/>
    <w:rsid w:val="00C91803"/>
    <w:rsid w:val="00C975FE"/>
    <w:rsid w:val="00CA0984"/>
    <w:rsid w:val="00CA0E8A"/>
    <w:rsid w:val="00CA1E99"/>
    <w:rsid w:val="00CA3B57"/>
    <w:rsid w:val="00CA7972"/>
    <w:rsid w:val="00CB181A"/>
    <w:rsid w:val="00CC1D50"/>
    <w:rsid w:val="00CD1D45"/>
    <w:rsid w:val="00CD40FC"/>
    <w:rsid w:val="00CE15F0"/>
    <w:rsid w:val="00CE1A9F"/>
    <w:rsid w:val="00CE7C50"/>
    <w:rsid w:val="00CF0154"/>
    <w:rsid w:val="00CF30A0"/>
    <w:rsid w:val="00CF407C"/>
    <w:rsid w:val="00CF6B2E"/>
    <w:rsid w:val="00CF78EA"/>
    <w:rsid w:val="00CF7979"/>
    <w:rsid w:val="00CF7C8C"/>
    <w:rsid w:val="00D0026F"/>
    <w:rsid w:val="00D07D52"/>
    <w:rsid w:val="00D11FDD"/>
    <w:rsid w:val="00D12A0A"/>
    <w:rsid w:val="00D23284"/>
    <w:rsid w:val="00D34BEE"/>
    <w:rsid w:val="00D36176"/>
    <w:rsid w:val="00D41A8D"/>
    <w:rsid w:val="00D43A19"/>
    <w:rsid w:val="00D43D46"/>
    <w:rsid w:val="00D4698F"/>
    <w:rsid w:val="00D46D03"/>
    <w:rsid w:val="00D533E6"/>
    <w:rsid w:val="00D555A2"/>
    <w:rsid w:val="00D61CDE"/>
    <w:rsid w:val="00D64EF1"/>
    <w:rsid w:val="00D66C5F"/>
    <w:rsid w:val="00D72484"/>
    <w:rsid w:val="00D75AC1"/>
    <w:rsid w:val="00D82E24"/>
    <w:rsid w:val="00D90DBF"/>
    <w:rsid w:val="00D924E2"/>
    <w:rsid w:val="00D93EA0"/>
    <w:rsid w:val="00D94F53"/>
    <w:rsid w:val="00D95CAB"/>
    <w:rsid w:val="00DA1DEB"/>
    <w:rsid w:val="00DA1F5E"/>
    <w:rsid w:val="00DA4055"/>
    <w:rsid w:val="00DB0862"/>
    <w:rsid w:val="00DB47BD"/>
    <w:rsid w:val="00DB589F"/>
    <w:rsid w:val="00DC3610"/>
    <w:rsid w:val="00DD02A3"/>
    <w:rsid w:val="00DD23C1"/>
    <w:rsid w:val="00DD2B0C"/>
    <w:rsid w:val="00DD4895"/>
    <w:rsid w:val="00DD6FB1"/>
    <w:rsid w:val="00DE02D4"/>
    <w:rsid w:val="00DF3F90"/>
    <w:rsid w:val="00DF47DD"/>
    <w:rsid w:val="00DF5862"/>
    <w:rsid w:val="00DF6A37"/>
    <w:rsid w:val="00E00E77"/>
    <w:rsid w:val="00E02D60"/>
    <w:rsid w:val="00E05186"/>
    <w:rsid w:val="00E05C9B"/>
    <w:rsid w:val="00E05EB1"/>
    <w:rsid w:val="00E05FFF"/>
    <w:rsid w:val="00E07F3F"/>
    <w:rsid w:val="00E1296A"/>
    <w:rsid w:val="00E1589F"/>
    <w:rsid w:val="00E16606"/>
    <w:rsid w:val="00E21EC1"/>
    <w:rsid w:val="00E37DE7"/>
    <w:rsid w:val="00E45165"/>
    <w:rsid w:val="00E45B28"/>
    <w:rsid w:val="00E45FB4"/>
    <w:rsid w:val="00E47EDD"/>
    <w:rsid w:val="00E51002"/>
    <w:rsid w:val="00E544DB"/>
    <w:rsid w:val="00E57194"/>
    <w:rsid w:val="00E6144D"/>
    <w:rsid w:val="00E63310"/>
    <w:rsid w:val="00E7224D"/>
    <w:rsid w:val="00E73F39"/>
    <w:rsid w:val="00E7614F"/>
    <w:rsid w:val="00E77043"/>
    <w:rsid w:val="00E77917"/>
    <w:rsid w:val="00E8035D"/>
    <w:rsid w:val="00E86BD4"/>
    <w:rsid w:val="00E92AB8"/>
    <w:rsid w:val="00E93D06"/>
    <w:rsid w:val="00EA0B5C"/>
    <w:rsid w:val="00EA1BB1"/>
    <w:rsid w:val="00EA22F4"/>
    <w:rsid w:val="00EA4C38"/>
    <w:rsid w:val="00EA7144"/>
    <w:rsid w:val="00EB1647"/>
    <w:rsid w:val="00EB44B8"/>
    <w:rsid w:val="00EB79B8"/>
    <w:rsid w:val="00EC01BB"/>
    <w:rsid w:val="00EC1BD8"/>
    <w:rsid w:val="00EC20CF"/>
    <w:rsid w:val="00EC2ECC"/>
    <w:rsid w:val="00EC38B0"/>
    <w:rsid w:val="00ED2082"/>
    <w:rsid w:val="00ED5212"/>
    <w:rsid w:val="00EE0CA5"/>
    <w:rsid w:val="00EE48DE"/>
    <w:rsid w:val="00EE5548"/>
    <w:rsid w:val="00EF1A7A"/>
    <w:rsid w:val="00EF1DB8"/>
    <w:rsid w:val="00EF3029"/>
    <w:rsid w:val="00EF6965"/>
    <w:rsid w:val="00F00E84"/>
    <w:rsid w:val="00F020DA"/>
    <w:rsid w:val="00F11208"/>
    <w:rsid w:val="00F1120B"/>
    <w:rsid w:val="00F1133A"/>
    <w:rsid w:val="00F123D3"/>
    <w:rsid w:val="00F126A3"/>
    <w:rsid w:val="00F141CB"/>
    <w:rsid w:val="00F1445B"/>
    <w:rsid w:val="00F15491"/>
    <w:rsid w:val="00F2419D"/>
    <w:rsid w:val="00F255D1"/>
    <w:rsid w:val="00F2660A"/>
    <w:rsid w:val="00F27BF2"/>
    <w:rsid w:val="00F27E5C"/>
    <w:rsid w:val="00F305D1"/>
    <w:rsid w:val="00F324FB"/>
    <w:rsid w:val="00F32DBE"/>
    <w:rsid w:val="00F3405D"/>
    <w:rsid w:val="00F35F58"/>
    <w:rsid w:val="00F35FD1"/>
    <w:rsid w:val="00F360AC"/>
    <w:rsid w:val="00F42D0E"/>
    <w:rsid w:val="00F45D6A"/>
    <w:rsid w:val="00F51242"/>
    <w:rsid w:val="00F514D6"/>
    <w:rsid w:val="00F53550"/>
    <w:rsid w:val="00F56B39"/>
    <w:rsid w:val="00F57012"/>
    <w:rsid w:val="00F57F15"/>
    <w:rsid w:val="00F61836"/>
    <w:rsid w:val="00F62247"/>
    <w:rsid w:val="00F628E9"/>
    <w:rsid w:val="00F629D3"/>
    <w:rsid w:val="00F64F63"/>
    <w:rsid w:val="00F71892"/>
    <w:rsid w:val="00F83513"/>
    <w:rsid w:val="00F853C0"/>
    <w:rsid w:val="00F85588"/>
    <w:rsid w:val="00F86A93"/>
    <w:rsid w:val="00F9073E"/>
    <w:rsid w:val="00F91968"/>
    <w:rsid w:val="00F95B0F"/>
    <w:rsid w:val="00F9601E"/>
    <w:rsid w:val="00FA2C22"/>
    <w:rsid w:val="00FA58D1"/>
    <w:rsid w:val="00FA779E"/>
    <w:rsid w:val="00FB14A9"/>
    <w:rsid w:val="00FB178E"/>
    <w:rsid w:val="00FB29BE"/>
    <w:rsid w:val="00FB29FC"/>
    <w:rsid w:val="00FB7E81"/>
    <w:rsid w:val="00FC1527"/>
    <w:rsid w:val="00FC6EC5"/>
    <w:rsid w:val="00FD0AFD"/>
    <w:rsid w:val="00FE1FF6"/>
    <w:rsid w:val="00FE5F0F"/>
    <w:rsid w:val="00FF6251"/>
    <w:rsid w:val="00FF695D"/>
    <w:rsid w:val="014A3BA3"/>
    <w:rsid w:val="015639F0"/>
    <w:rsid w:val="015B4336"/>
    <w:rsid w:val="01762618"/>
    <w:rsid w:val="01807B55"/>
    <w:rsid w:val="018F4C90"/>
    <w:rsid w:val="0204618E"/>
    <w:rsid w:val="02360EA0"/>
    <w:rsid w:val="024C2F03"/>
    <w:rsid w:val="025361E8"/>
    <w:rsid w:val="025471FF"/>
    <w:rsid w:val="02552531"/>
    <w:rsid w:val="02576818"/>
    <w:rsid w:val="025A10A9"/>
    <w:rsid w:val="025C5B81"/>
    <w:rsid w:val="029B0DCF"/>
    <w:rsid w:val="02E13ACD"/>
    <w:rsid w:val="03005994"/>
    <w:rsid w:val="03177FAB"/>
    <w:rsid w:val="03327FC8"/>
    <w:rsid w:val="03387E5C"/>
    <w:rsid w:val="03E46662"/>
    <w:rsid w:val="03FF0574"/>
    <w:rsid w:val="04026A11"/>
    <w:rsid w:val="044B1342"/>
    <w:rsid w:val="0465510E"/>
    <w:rsid w:val="04983E5B"/>
    <w:rsid w:val="050A4A8F"/>
    <w:rsid w:val="05487F8B"/>
    <w:rsid w:val="054B70B0"/>
    <w:rsid w:val="05631D0A"/>
    <w:rsid w:val="057E74F5"/>
    <w:rsid w:val="05A557AE"/>
    <w:rsid w:val="05A7109C"/>
    <w:rsid w:val="05CA3F21"/>
    <w:rsid w:val="05D12084"/>
    <w:rsid w:val="05DC1E87"/>
    <w:rsid w:val="05DE38BA"/>
    <w:rsid w:val="05E74197"/>
    <w:rsid w:val="05F8064B"/>
    <w:rsid w:val="05F97194"/>
    <w:rsid w:val="060C5C4F"/>
    <w:rsid w:val="06155893"/>
    <w:rsid w:val="061852EC"/>
    <w:rsid w:val="063E09D4"/>
    <w:rsid w:val="066231D8"/>
    <w:rsid w:val="066A7A79"/>
    <w:rsid w:val="06741357"/>
    <w:rsid w:val="069400B8"/>
    <w:rsid w:val="06C444B9"/>
    <w:rsid w:val="06C53877"/>
    <w:rsid w:val="06D30D7C"/>
    <w:rsid w:val="06E6192A"/>
    <w:rsid w:val="06F061D0"/>
    <w:rsid w:val="079D6B56"/>
    <w:rsid w:val="07AC05C6"/>
    <w:rsid w:val="07BC51BD"/>
    <w:rsid w:val="07C05488"/>
    <w:rsid w:val="07C07135"/>
    <w:rsid w:val="07CE14F2"/>
    <w:rsid w:val="080812F8"/>
    <w:rsid w:val="080A6CCD"/>
    <w:rsid w:val="08347AA8"/>
    <w:rsid w:val="08394796"/>
    <w:rsid w:val="083F4318"/>
    <w:rsid w:val="088C3330"/>
    <w:rsid w:val="089F609F"/>
    <w:rsid w:val="08AC4379"/>
    <w:rsid w:val="08C15736"/>
    <w:rsid w:val="08D61887"/>
    <w:rsid w:val="08F553C8"/>
    <w:rsid w:val="0921752A"/>
    <w:rsid w:val="09286238"/>
    <w:rsid w:val="09355C08"/>
    <w:rsid w:val="094B3B92"/>
    <w:rsid w:val="09504A51"/>
    <w:rsid w:val="096029A5"/>
    <w:rsid w:val="09A60693"/>
    <w:rsid w:val="09AF567E"/>
    <w:rsid w:val="09C32E7D"/>
    <w:rsid w:val="09CB4CD3"/>
    <w:rsid w:val="09E518F1"/>
    <w:rsid w:val="09FB7449"/>
    <w:rsid w:val="0A2A1EDD"/>
    <w:rsid w:val="0A392212"/>
    <w:rsid w:val="0A3C762D"/>
    <w:rsid w:val="0A447E02"/>
    <w:rsid w:val="0A7F0730"/>
    <w:rsid w:val="0AD64FAF"/>
    <w:rsid w:val="0AEB7A67"/>
    <w:rsid w:val="0AF07005"/>
    <w:rsid w:val="0AF12316"/>
    <w:rsid w:val="0B254B66"/>
    <w:rsid w:val="0B454076"/>
    <w:rsid w:val="0B617AB2"/>
    <w:rsid w:val="0B6947A3"/>
    <w:rsid w:val="0B6A4073"/>
    <w:rsid w:val="0B6E557A"/>
    <w:rsid w:val="0B99549A"/>
    <w:rsid w:val="0BEA7A0E"/>
    <w:rsid w:val="0C244CE0"/>
    <w:rsid w:val="0C452818"/>
    <w:rsid w:val="0C5767F4"/>
    <w:rsid w:val="0C9B39FC"/>
    <w:rsid w:val="0CB50E5D"/>
    <w:rsid w:val="0CB95A3C"/>
    <w:rsid w:val="0CF20ED7"/>
    <w:rsid w:val="0D1D5845"/>
    <w:rsid w:val="0D5F0FCF"/>
    <w:rsid w:val="0D6D11A2"/>
    <w:rsid w:val="0D79517E"/>
    <w:rsid w:val="0DA33F9D"/>
    <w:rsid w:val="0DA40B9A"/>
    <w:rsid w:val="0DBD7A47"/>
    <w:rsid w:val="0DC556BE"/>
    <w:rsid w:val="0E0142DC"/>
    <w:rsid w:val="0E4C3B92"/>
    <w:rsid w:val="0E797D4C"/>
    <w:rsid w:val="0E801098"/>
    <w:rsid w:val="0EB81B6E"/>
    <w:rsid w:val="0EE36D88"/>
    <w:rsid w:val="0EF56AF7"/>
    <w:rsid w:val="0EF83E74"/>
    <w:rsid w:val="0EFF11A7"/>
    <w:rsid w:val="0F05101E"/>
    <w:rsid w:val="0F13710C"/>
    <w:rsid w:val="0F2F44A7"/>
    <w:rsid w:val="0F4E3ECA"/>
    <w:rsid w:val="0F532885"/>
    <w:rsid w:val="0F5F2B54"/>
    <w:rsid w:val="0F7B595E"/>
    <w:rsid w:val="0F824086"/>
    <w:rsid w:val="0FD42D92"/>
    <w:rsid w:val="0FE679FA"/>
    <w:rsid w:val="1001285E"/>
    <w:rsid w:val="101F18D4"/>
    <w:rsid w:val="105D66D6"/>
    <w:rsid w:val="10695A5E"/>
    <w:rsid w:val="108E2770"/>
    <w:rsid w:val="109B0AB5"/>
    <w:rsid w:val="10B37B20"/>
    <w:rsid w:val="10E37736"/>
    <w:rsid w:val="10F740C6"/>
    <w:rsid w:val="11276C93"/>
    <w:rsid w:val="11662CA7"/>
    <w:rsid w:val="116E0BDF"/>
    <w:rsid w:val="11A976A8"/>
    <w:rsid w:val="1200776B"/>
    <w:rsid w:val="1204561D"/>
    <w:rsid w:val="12052379"/>
    <w:rsid w:val="121402A7"/>
    <w:rsid w:val="12172FBA"/>
    <w:rsid w:val="12224193"/>
    <w:rsid w:val="124C280B"/>
    <w:rsid w:val="1254023A"/>
    <w:rsid w:val="1265221E"/>
    <w:rsid w:val="127043CA"/>
    <w:rsid w:val="12706417"/>
    <w:rsid w:val="1285610C"/>
    <w:rsid w:val="128B323B"/>
    <w:rsid w:val="12E20943"/>
    <w:rsid w:val="13270B5A"/>
    <w:rsid w:val="136535B3"/>
    <w:rsid w:val="13690137"/>
    <w:rsid w:val="13A442C2"/>
    <w:rsid w:val="13E239E0"/>
    <w:rsid w:val="13E80717"/>
    <w:rsid w:val="13F22BF4"/>
    <w:rsid w:val="1403181A"/>
    <w:rsid w:val="143C3AEF"/>
    <w:rsid w:val="1448764C"/>
    <w:rsid w:val="146A7BDF"/>
    <w:rsid w:val="146E32E6"/>
    <w:rsid w:val="148D61EF"/>
    <w:rsid w:val="1492643E"/>
    <w:rsid w:val="14BB0B4A"/>
    <w:rsid w:val="14C973BB"/>
    <w:rsid w:val="14CD5DA3"/>
    <w:rsid w:val="15471AD9"/>
    <w:rsid w:val="156637CE"/>
    <w:rsid w:val="158B4AFF"/>
    <w:rsid w:val="15DF5312"/>
    <w:rsid w:val="15E356ED"/>
    <w:rsid w:val="164E081E"/>
    <w:rsid w:val="16530B64"/>
    <w:rsid w:val="16907088"/>
    <w:rsid w:val="16977C58"/>
    <w:rsid w:val="16A50E06"/>
    <w:rsid w:val="16A64DA5"/>
    <w:rsid w:val="16C25F46"/>
    <w:rsid w:val="16E80C72"/>
    <w:rsid w:val="177B7435"/>
    <w:rsid w:val="17982036"/>
    <w:rsid w:val="17E675E1"/>
    <w:rsid w:val="17E77D50"/>
    <w:rsid w:val="17FB1609"/>
    <w:rsid w:val="1803186D"/>
    <w:rsid w:val="181D4201"/>
    <w:rsid w:val="18426528"/>
    <w:rsid w:val="18587EBA"/>
    <w:rsid w:val="18A9766F"/>
    <w:rsid w:val="18EB2C50"/>
    <w:rsid w:val="18FE29CF"/>
    <w:rsid w:val="19713B27"/>
    <w:rsid w:val="19826695"/>
    <w:rsid w:val="1999587B"/>
    <w:rsid w:val="19A23D79"/>
    <w:rsid w:val="19C165FA"/>
    <w:rsid w:val="19D01068"/>
    <w:rsid w:val="1A10419F"/>
    <w:rsid w:val="1A1D6E85"/>
    <w:rsid w:val="1A46160D"/>
    <w:rsid w:val="1A5426DD"/>
    <w:rsid w:val="1A947982"/>
    <w:rsid w:val="1AAF598B"/>
    <w:rsid w:val="1ABC044C"/>
    <w:rsid w:val="1AC85C4E"/>
    <w:rsid w:val="1AC97864"/>
    <w:rsid w:val="1AD0078F"/>
    <w:rsid w:val="1AD66A83"/>
    <w:rsid w:val="1AE651DF"/>
    <w:rsid w:val="1AEB6F83"/>
    <w:rsid w:val="1B1B211A"/>
    <w:rsid w:val="1B213F13"/>
    <w:rsid w:val="1B863EA0"/>
    <w:rsid w:val="1BA15893"/>
    <w:rsid w:val="1BA3785E"/>
    <w:rsid w:val="1BBC3B15"/>
    <w:rsid w:val="1BF369AF"/>
    <w:rsid w:val="1C071BBD"/>
    <w:rsid w:val="1C266165"/>
    <w:rsid w:val="1C297541"/>
    <w:rsid w:val="1C2C76C9"/>
    <w:rsid w:val="1C47138E"/>
    <w:rsid w:val="1C47468D"/>
    <w:rsid w:val="1C852CE2"/>
    <w:rsid w:val="1C913B5A"/>
    <w:rsid w:val="1CA05DD4"/>
    <w:rsid w:val="1CD14C61"/>
    <w:rsid w:val="1CF034F0"/>
    <w:rsid w:val="1D0F256F"/>
    <w:rsid w:val="1D634D5A"/>
    <w:rsid w:val="1D8B2393"/>
    <w:rsid w:val="1D913F57"/>
    <w:rsid w:val="1D961842"/>
    <w:rsid w:val="1D9D2527"/>
    <w:rsid w:val="1DB55626"/>
    <w:rsid w:val="1DE21D5D"/>
    <w:rsid w:val="1DF0060F"/>
    <w:rsid w:val="1DF25A99"/>
    <w:rsid w:val="1E1B7C12"/>
    <w:rsid w:val="1E287518"/>
    <w:rsid w:val="1E55450B"/>
    <w:rsid w:val="1E5803AF"/>
    <w:rsid w:val="1E8062E0"/>
    <w:rsid w:val="1E843524"/>
    <w:rsid w:val="1E94252F"/>
    <w:rsid w:val="1E9616CE"/>
    <w:rsid w:val="1EB37DB8"/>
    <w:rsid w:val="1EB92185"/>
    <w:rsid w:val="1EE23141"/>
    <w:rsid w:val="1F163B4A"/>
    <w:rsid w:val="1F3A20DE"/>
    <w:rsid w:val="1F5E6B35"/>
    <w:rsid w:val="1F7E70F6"/>
    <w:rsid w:val="1F896D6A"/>
    <w:rsid w:val="1FC3121D"/>
    <w:rsid w:val="1FC72063"/>
    <w:rsid w:val="1FC754C7"/>
    <w:rsid w:val="1FD41ABC"/>
    <w:rsid w:val="1FD437CC"/>
    <w:rsid w:val="1FFC687F"/>
    <w:rsid w:val="201A4630"/>
    <w:rsid w:val="204E533E"/>
    <w:rsid w:val="207417C9"/>
    <w:rsid w:val="20923AAC"/>
    <w:rsid w:val="20CE106C"/>
    <w:rsid w:val="20DA3808"/>
    <w:rsid w:val="20DB1848"/>
    <w:rsid w:val="20F47411"/>
    <w:rsid w:val="2104586B"/>
    <w:rsid w:val="21073793"/>
    <w:rsid w:val="215C2027"/>
    <w:rsid w:val="217D750E"/>
    <w:rsid w:val="21806505"/>
    <w:rsid w:val="218840B2"/>
    <w:rsid w:val="219F7C5D"/>
    <w:rsid w:val="21E31467"/>
    <w:rsid w:val="21E50300"/>
    <w:rsid w:val="221C5AF0"/>
    <w:rsid w:val="224D6C69"/>
    <w:rsid w:val="22590E94"/>
    <w:rsid w:val="227930C6"/>
    <w:rsid w:val="22A16D56"/>
    <w:rsid w:val="22B47140"/>
    <w:rsid w:val="22C205C9"/>
    <w:rsid w:val="22E67CEB"/>
    <w:rsid w:val="22FF696F"/>
    <w:rsid w:val="23045D2C"/>
    <w:rsid w:val="23076924"/>
    <w:rsid w:val="232049B4"/>
    <w:rsid w:val="23365C05"/>
    <w:rsid w:val="234C1EFB"/>
    <w:rsid w:val="23621DAC"/>
    <w:rsid w:val="237B53AB"/>
    <w:rsid w:val="237C2E6E"/>
    <w:rsid w:val="23BC0D0C"/>
    <w:rsid w:val="23BD6FF8"/>
    <w:rsid w:val="23C22F59"/>
    <w:rsid w:val="23D35947"/>
    <w:rsid w:val="23DD5D87"/>
    <w:rsid w:val="24000D9F"/>
    <w:rsid w:val="24012B0B"/>
    <w:rsid w:val="240834BD"/>
    <w:rsid w:val="2410603F"/>
    <w:rsid w:val="24651B54"/>
    <w:rsid w:val="24855F40"/>
    <w:rsid w:val="24AE1995"/>
    <w:rsid w:val="24FD0498"/>
    <w:rsid w:val="2518211C"/>
    <w:rsid w:val="252C4420"/>
    <w:rsid w:val="25344BD3"/>
    <w:rsid w:val="253751E5"/>
    <w:rsid w:val="258B2F25"/>
    <w:rsid w:val="25BC1C48"/>
    <w:rsid w:val="25EF4FA6"/>
    <w:rsid w:val="25F57CD2"/>
    <w:rsid w:val="26216160"/>
    <w:rsid w:val="262A1DB0"/>
    <w:rsid w:val="26307F40"/>
    <w:rsid w:val="263F16BE"/>
    <w:rsid w:val="26773DC1"/>
    <w:rsid w:val="2682120C"/>
    <w:rsid w:val="269315A0"/>
    <w:rsid w:val="26DE174A"/>
    <w:rsid w:val="26E12E95"/>
    <w:rsid w:val="26E63143"/>
    <w:rsid w:val="26F83F5A"/>
    <w:rsid w:val="26FC1E58"/>
    <w:rsid w:val="270E06E0"/>
    <w:rsid w:val="271F7B8A"/>
    <w:rsid w:val="273151C8"/>
    <w:rsid w:val="273A72C8"/>
    <w:rsid w:val="27496C05"/>
    <w:rsid w:val="275A26F8"/>
    <w:rsid w:val="275A57D0"/>
    <w:rsid w:val="27742C58"/>
    <w:rsid w:val="27B93E7B"/>
    <w:rsid w:val="27B95DB3"/>
    <w:rsid w:val="27C745C3"/>
    <w:rsid w:val="27D54787"/>
    <w:rsid w:val="27D5482C"/>
    <w:rsid w:val="27E5410F"/>
    <w:rsid w:val="27EA0EBF"/>
    <w:rsid w:val="27FE43B5"/>
    <w:rsid w:val="282D40C8"/>
    <w:rsid w:val="28417851"/>
    <w:rsid w:val="2844526A"/>
    <w:rsid w:val="288D607B"/>
    <w:rsid w:val="289E2C17"/>
    <w:rsid w:val="291B34DC"/>
    <w:rsid w:val="291B5177"/>
    <w:rsid w:val="291F175A"/>
    <w:rsid w:val="29272DA7"/>
    <w:rsid w:val="29441F77"/>
    <w:rsid w:val="29524EBB"/>
    <w:rsid w:val="29752E6D"/>
    <w:rsid w:val="29785C63"/>
    <w:rsid w:val="2995243E"/>
    <w:rsid w:val="29B922C4"/>
    <w:rsid w:val="29BF3AB4"/>
    <w:rsid w:val="29C31AAF"/>
    <w:rsid w:val="29D67050"/>
    <w:rsid w:val="29F739D4"/>
    <w:rsid w:val="2A4979C3"/>
    <w:rsid w:val="2A5B36DE"/>
    <w:rsid w:val="2A865CBD"/>
    <w:rsid w:val="2A992DAB"/>
    <w:rsid w:val="2B142408"/>
    <w:rsid w:val="2B2D5840"/>
    <w:rsid w:val="2BC82945"/>
    <w:rsid w:val="2C770676"/>
    <w:rsid w:val="2CA31F30"/>
    <w:rsid w:val="2CC413E2"/>
    <w:rsid w:val="2CD47877"/>
    <w:rsid w:val="2CD95F15"/>
    <w:rsid w:val="2CE87154"/>
    <w:rsid w:val="2D2905FC"/>
    <w:rsid w:val="2D7F3CC0"/>
    <w:rsid w:val="2DC54E1E"/>
    <w:rsid w:val="2DCD47D7"/>
    <w:rsid w:val="2DEA30CA"/>
    <w:rsid w:val="2E10606D"/>
    <w:rsid w:val="2E382F38"/>
    <w:rsid w:val="2E58283C"/>
    <w:rsid w:val="2E6B26F9"/>
    <w:rsid w:val="2E6D5F50"/>
    <w:rsid w:val="2EA6237B"/>
    <w:rsid w:val="2EF3162A"/>
    <w:rsid w:val="2F0350B5"/>
    <w:rsid w:val="2F07317B"/>
    <w:rsid w:val="2F0978C9"/>
    <w:rsid w:val="2F0E2852"/>
    <w:rsid w:val="2F180196"/>
    <w:rsid w:val="2F740AA3"/>
    <w:rsid w:val="2FBE7A77"/>
    <w:rsid w:val="2FCC3917"/>
    <w:rsid w:val="2FCF28C5"/>
    <w:rsid w:val="2FFA3B23"/>
    <w:rsid w:val="30B65F9C"/>
    <w:rsid w:val="30D82AF5"/>
    <w:rsid w:val="31011F51"/>
    <w:rsid w:val="3101322C"/>
    <w:rsid w:val="31111FB3"/>
    <w:rsid w:val="31214F9F"/>
    <w:rsid w:val="312E7015"/>
    <w:rsid w:val="3150577A"/>
    <w:rsid w:val="316E6574"/>
    <w:rsid w:val="31746166"/>
    <w:rsid w:val="31AF2660"/>
    <w:rsid w:val="31D465AA"/>
    <w:rsid w:val="31D54F67"/>
    <w:rsid w:val="31FA5B8B"/>
    <w:rsid w:val="32010909"/>
    <w:rsid w:val="3240006C"/>
    <w:rsid w:val="324E3C27"/>
    <w:rsid w:val="32D625F6"/>
    <w:rsid w:val="32EE0FD1"/>
    <w:rsid w:val="331649B7"/>
    <w:rsid w:val="331C5AD4"/>
    <w:rsid w:val="332545C6"/>
    <w:rsid w:val="33641229"/>
    <w:rsid w:val="336E26E4"/>
    <w:rsid w:val="33775FE3"/>
    <w:rsid w:val="339E7CEE"/>
    <w:rsid w:val="33A61A7D"/>
    <w:rsid w:val="33B935BE"/>
    <w:rsid w:val="33D729A1"/>
    <w:rsid w:val="340E7B84"/>
    <w:rsid w:val="344C4497"/>
    <w:rsid w:val="34575DB3"/>
    <w:rsid w:val="345D4863"/>
    <w:rsid w:val="34651B3C"/>
    <w:rsid w:val="347E67C1"/>
    <w:rsid w:val="34A57A89"/>
    <w:rsid w:val="350A60FE"/>
    <w:rsid w:val="35186CBD"/>
    <w:rsid w:val="353D7F83"/>
    <w:rsid w:val="354D6790"/>
    <w:rsid w:val="357B4A78"/>
    <w:rsid w:val="357F5B26"/>
    <w:rsid w:val="35C124C2"/>
    <w:rsid w:val="35DC050C"/>
    <w:rsid w:val="35DD6D7F"/>
    <w:rsid w:val="35F42B51"/>
    <w:rsid w:val="36056CF3"/>
    <w:rsid w:val="360A4767"/>
    <w:rsid w:val="361D2BD4"/>
    <w:rsid w:val="36253E15"/>
    <w:rsid w:val="36575075"/>
    <w:rsid w:val="366C0A8B"/>
    <w:rsid w:val="366D075F"/>
    <w:rsid w:val="36720985"/>
    <w:rsid w:val="36783969"/>
    <w:rsid w:val="36FA437E"/>
    <w:rsid w:val="373B04F2"/>
    <w:rsid w:val="374451E5"/>
    <w:rsid w:val="375C07DD"/>
    <w:rsid w:val="375F650F"/>
    <w:rsid w:val="37910F27"/>
    <w:rsid w:val="37C6058C"/>
    <w:rsid w:val="37C67530"/>
    <w:rsid w:val="37FA444A"/>
    <w:rsid w:val="383E4B47"/>
    <w:rsid w:val="38497A09"/>
    <w:rsid w:val="38610A1D"/>
    <w:rsid w:val="38A1493D"/>
    <w:rsid w:val="38EA0422"/>
    <w:rsid w:val="392B7005"/>
    <w:rsid w:val="39314494"/>
    <w:rsid w:val="39485ACE"/>
    <w:rsid w:val="39560CCF"/>
    <w:rsid w:val="397D7BCF"/>
    <w:rsid w:val="39B16ECB"/>
    <w:rsid w:val="39D0413F"/>
    <w:rsid w:val="39DB3035"/>
    <w:rsid w:val="39FC21BB"/>
    <w:rsid w:val="3A1B2C46"/>
    <w:rsid w:val="3A617BC7"/>
    <w:rsid w:val="3A9659B8"/>
    <w:rsid w:val="3AC21656"/>
    <w:rsid w:val="3B4849B9"/>
    <w:rsid w:val="3B5E5EEE"/>
    <w:rsid w:val="3B606C84"/>
    <w:rsid w:val="3B9F06C1"/>
    <w:rsid w:val="3BA3180D"/>
    <w:rsid w:val="3BC21EA7"/>
    <w:rsid w:val="3BC26EE1"/>
    <w:rsid w:val="3BEC3E3F"/>
    <w:rsid w:val="3C033127"/>
    <w:rsid w:val="3C265C15"/>
    <w:rsid w:val="3C303D66"/>
    <w:rsid w:val="3C7D4328"/>
    <w:rsid w:val="3CA265B1"/>
    <w:rsid w:val="3CB96BD6"/>
    <w:rsid w:val="3D3A3646"/>
    <w:rsid w:val="3D70017D"/>
    <w:rsid w:val="3D757B41"/>
    <w:rsid w:val="3D987474"/>
    <w:rsid w:val="3D9B6F76"/>
    <w:rsid w:val="3D9D6524"/>
    <w:rsid w:val="3DAC5D90"/>
    <w:rsid w:val="3DC90CE1"/>
    <w:rsid w:val="3DD563D8"/>
    <w:rsid w:val="3DE07F44"/>
    <w:rsid w:val="3E0265F6"/>
    <w:rsid w:val="3E4A4B2F"/>
    <w:rsid w:val="3E776E1E"/>
    <w:rsid w:val="3E8C40EE"/>
    <w:rsid w:val="3E9E525D"/>
    <w:rsid w:val="3EA26254"/>
    <w:rsid w:val="3EB16220"/>
    <w:rsid w:val="3EB83930"/>
    <w:rsid w:val="3EC56597"/>
    <w:rsid w:val="3F11158A"/>
    <w:rsid w:val="3F364BA5"/>
    <w:rsid w:val="3F45376F"/>
    <w:rsid w:val="3F9E4A1E"/>
    <w:rsid w:val="404E467E"/>
    <w:rsid w:val="405B1F8B"/>
    <w:rsid w:val="406665E0"/>
    <w:rsid w:val="40A05B23"/>
    <w:rsid w:val="40B1076E"/>
    <w:rsid w:val="40BD71A7"/>
    <w:rsid w:val="40EC2F58"/>
    <w:rsid w:val="41182B4C"/>
    <w:rsid w:val="41785184"/>
    <w:rsid w:val="41800AC4"/>
    <w:rsid w:val="41B33AA7"/>
    <w:rsid w:val="4221166C"/>
    <w:rsid w:val="422C78F7"/>
    <w:rsid w:val="42440BA3"/>
    <w:rsid w:val="424E240F"/>
    <w:rsid w:val="427A4A65"/>
    <w:rsid w:val="42C228BC"/>
    <w:rsid w:val="42D170F5"/>
    <w:rsid w:val="42DE1614"/>
    <w:rsid w:val="430C5A4D"/>
    <w:rsid w:val="43164701"/>
    <w:rsid w:val="432E2820"/>
    <w:rsid w:val="435E259B"/>
    <w:rsid w:val="43610509"/>
    <w:rsid w:val="43610DD1"/>
    <w:rsid w:val="43AB5D6A"/>
    <w:rsid w:val="43B35FD4"/>
    <w:rsid w:val="43B410F1"/>
    <w:rsid w:val="43F774B9"/>
    <w:rsid w:val="44180345"/>
    <w:rsid w:val="4469669F"/>
    <w:rsid w:val="44860193"/>
    <w:rsid w:val="44A41DCD"/>
    <w:rsid w:val="44B00772"/>
    <w:rsid w:val="44F10201"/>
    <w:rsid w:val="45060392"/>
    <w:rsid w:val="451A35F7"/>
    <w:rsid w:val="451E5CDC"/>
    <w:rsid w:val="452151CC"/>
    <w:rsid w:val="45424E08"/>
    <w:rsid w:val="45611ACA"/>
    <w:rsid w:val="4590672E"/>
    <w:rsid w:val="45956079"/>
    <w:rsid w:val="459846C7"/>
    <w:rsid w:val="45E76415"/>
    <w:rsid w:val="45F70EE4"/>
    <w:rsid w:val="463E768D"/>
    <w:rsid w:val="46445615"/>
    <w:rsid w:val="4661798D"/>
    <w:rsid w:val="4674545C"/>
    <w:rsid w:val="46756A4D"/>
    <w:rsid w:val="46944F2D"/>
    <w:rsid w:val="46C42B4F"/>
    <w:rsid w:val="46D27743"/>
    <w:rsid w:val="46D40704"/>
    <w:rsid w:val="46DD5A2B"/>
    <w:rsid w:val="47475466"/>
    <w:rsid w:val="475C6BE5"/>
    <w:rsid w:val="47631590"/>
    <w:rsid w:val="478F16EF"/>
    <w:rsid w:val="479E7729"/>
    <w:rsid w:val="47C04659"/>
    <w:rsid w:val="47DC362C"/>
    <w:rsid w:val="47F23C86"/>
    <w:rsid w:val="481E5C3D"/>
    <w:rsid w:val="48274AD5"/>
    <w:rsid w:val="48D013E2"/>
    <w:rsid w:val="48D2515B"/>
    <w:rsid w:val="48D4679B"/>
    <w:rsid w:val="48DF1625"/>
    <w:rsid w:val="48F90881"/>
    <w:rsid w:val="49341A93"/>
    <w:rsid w:val="49457EBE"/>
    <w:rsid w:val="4951480C"/>
    <w:rsid w:val="49525F60"/>
    <w:rsid w:val="496B78BA"/>
    <w:rsid w:val="49A623B9"/>
    <w:rsid w:val="49B30875"/>
    <w:rsid w:val="49B51CC2"/>
    <w:rsid w:val="49B77359"/>
    <w:rsid w:val="49B828DC"/>
    <w:rsid w:val="49D95319"/>
    <w:rsid w:val="49E0565D"/>
    <w:rsid w:val="4A0A12FB"/>
    <w:rsid w:val="4A2E79DC"/>
    <w:rsid w:val="4A334DC9"/>
    <w:rsid w:val="4A3B0ADD"/>
    <w:rsid w:val="4A665226"/>
    <w:rsid w:val="4A74668D"/>
    <w:rsid w:val="4A75151D"/>
    <w:rsid w:val="4ABD7744"/>
    <w:rsid w:val="4AC204D2"/>
    <w:rsid w:val="4AE2346C"/>
    <w:rsid w:val="4AE56CE5"/>
    <w:rsid w:val="4AEF46F6"/>
    <w:rsid w:val="4B0915B4"/>
    <w:rsid w:val="4B271C1F"/>
    <w:rsid w:val="4B2F443C"/>
    <w:rsid w:val="4B3043BA"/>
    <w:rsid w:val="4B565322"/>
    <w:rsid w:val="4B604C28"/>
    <w:rsid w:val="4B863F07"/>
    <w:rsid w:val="4BB40B47"/>
    <w:rsid w:val="4BCF35FF"/>
    <w:rsid w:val="4C167FF5"/>
    <w:rsid w:val="4C1C049B"/>
    <w:rsid w:val="4C393F56"/>
    <w:rsid w:val="4D1A5C9A"/>
    <w:rsid w:val="4D1F4269"/>
    <w:rsid w:val="4D9329DF"/>
    <w:rsid w:val="4E481E49"/>
    <w:rsid w:val="4E4C2AAD"/>
    <w:rsid w:val="4EB17A67"/>
    <w:rsid w:val="4EBB178E"/>
    <w:rsid w:val="4EDE0BCA"/>
    <w:rsid w:val="4EF76294"/>
    <w:rsid w:val="4F2558AB"/>
    <w:rsid w:val="4F330953"/>
    <w:rsid w:val="4F6E1C1C"/>
    <w:rsid w:val="4F7C2192"/>
    <w:rsid w:val="4F87289A"/>
    <w:rsid w:val="4FA336C5"/>
    <w:rsid w:val="4FF140A5"/>
    <w:rsid w:val="50433F54"/>
    <w:rsid w:val="505F5A8E"/>
    <w:rsid w:val="509E33F4"/>
    <w:rsid w:val="50A76B6F"/>
    <w:rsid w:val="50EA252A"/>
    <w:rsid w:val="50FB2BAD"/>
    <w:rsid w:val="51157AA3"/>
    <w:rsid w:val="515972C2"/>
    <w:rsid w:val="51BA2953"/>
    <w:rsid w:val="51DF02F0"/>
    <w:rsid w:val="51E22BA1"/>
    <w:rsid w:val="51F45720"/>
    <w:rsid w:val="5212481A"/>
    <w:rsid w:val="52720C08"/>
    <w:rsid w:val="52872126"/>
    <w:rsid w:val="52907D59"/>
    <w:rsid w:val="52D3385A"/>
    <w:rsid w:val="530B3928"/>
    <w:rsid w:val="534C4E73"/>
    <w:rsid w:val="53690E11"/>
    <w:rsid w:val="53713B6A"/>
    <w:rsid w:val="537B59F6"/>
    <w:rsid w:val="53892BB5"/>
    <w:rsid w:val="538A52B3"/>
    <w:rsid w:val="53976294"/>
    <w:rsid w:val="53A53A15"/>
    <w:rsid w:val="53AB0A82"/>
    <w:rsid w:val="53E70CCE"/>
    <w:rsid w:val="54287640"/>
    <w:rsid w:val="542D0F47"/>
    <w:rsid w:val="543F44BE"/>
    <w:rsid w:val="54596C8F"/>
    <w:rsid w:val="54635808"/>
    <w:rsid w:val="54654A7D"/>
    <w:rsid w:val="548908DC"/>
    <w:rsid w:val="549710C7"/>
    <w:rsid w:val="549B02CF"/>
    <w:rsid w:val="549B160A"/>
    <w:rsid w:val="54E132B2"/>
    <w:rsid w:val="55193248"/>
    <w:rsid w:val="55344AA7"/>
    <w:rsid w:val="555F47B2"/>
    <w:rsid w:val="557C748B"/>
    <w:rsid w:val="55C81F99"/>
    <w:rsid w:val="55FA7DFA"/>
    <w:rsid w:val="56082347"/>
    <w:rsid w:val="560D5410"/>
    <w:rsid w:val="56354DBE"/>
    <w:rsid w:val="5650326E"/>
    <w:rsid w:val="566C1485"/>
    <w:rsid w:val="566F71C6"/>
    <w:rsid w:val="56706FAD"/>
    <w:rsid w:val="567F09CD"/>
    <w:rsid w:val="56D0075F"/>
    <w:rsid w:val="56D94AF0"/>
    <w:rsid w:val="56FC6AB8"/>
    <w:rsid w:val="57034731"/>
    <w:rsid w:val="570B5FD2"/>
    <w:rsid w:val="572052E3"/>
    <w:rsid w:val="57226C22"/>
    <w:rsid w:val="572272D9"/>
    <w:rsid w:val="57410D77"/>
    <w:rsid w:val="576176AA"/>
    <w:rsid w:val="57AF2219"/>
    <w:rsid w:val="57C35928"/>
    <w:rsid w:val="57E43DF8"/>
    <w:rsid w:val="57F72182"/>
    <w:rsid w:val="580B5F93"/>
    <w:rsid w:val="5838397F"/>
    <w:rsid w:val="58473461"/>
    <w:rsid w:val="585D6B07"/>
    <w:rsid w:val="587B0F9A"/>
    <w:rsid w:val="587F072F"/>
    <w:rsid w:val="58DB4E87"/>
    <w:rsid w:val="592C2613"/>
    <w:rsid w:val="5937358C"/>
    <w:rsid w:val="593C4C5A"/>
    <w:rsid w:val="594B0611"/>
    <w:rsid w:val="59D00BDD"/>
    <w:rsid w:val="59E5760D"/>
    <w:rsid w:val="59EC4569"/>
    <w:rsid w:val="5A373E64"/>
    <w:rsid w:val="5A9F3430"/>
    <w:rsid w:val="5AB07404"/>
    <w:rsid w:val="5ABF44D9"/>
    <w:rsid w:val="5AC75782"/>
    <w:rsid w:val="5B0F4D53"/>
    <w:rsid w:val="5B235023"/>
    <w:rsid w:val="5B456C1E"/>
    <w:rsid w:val="5B5E332E"/>
    <w:rsid w:val="5B962712"/>
    <w:rsid w:val="5B9B0637"/>
    <w:rsid w:val="5BF65B65"/>
    <w:rsid w:val="5C0A0FE1"/>
    <w:rsid w:val="5C0F3B78"/>
    <w:rsid w:val="5C1176AB"/>
    <w:rsid w:val="5C1702F5"/>
    <w:rsid w:val="5C256E64"/>
    <w:rsid w:val="5C303C32"/>
    <w:rsid w:val="5C3C5E0E"/>
    <w:rsid w:val="5C631F9F"/>
    <w:rsid w:val="5C893A84"/>
    <w:rsid w:val="5C90015B"/>
    <w:rsid w:val="5CCE722E"/>
    <w:rsid w:val="5CDA1DB3"/>
    <w:rsid w:val="5CE06363"/>
    <w:rsid w:val="5CE666CC"/>
    <w:rsid w:val="5DA748C4"/>
    <w:rsid w:val="5DB30D58"/>
    <w:rsid w:val="5DCE1600"/>
    <w:rsid w:val="5DE40447"/>
    <w:rsid w:val="5DEE778C"/>
    <w:rsid w:val="5E1C257C"/>
    <w:rsid w:val="5E1C7EF5"/>
    <w:rsid w:val="5E303E30"/>
    <w:rsid w:val="5E4506C7"/>
    <w:rsid w:val="5E4D2B27"/>
    <w:rsid w:val="5E527AB3"/>
    <w:rsid w:val="5E5A343B"/>
    <w:rsid w:val="5E5D2F47"/>
    <w:rsid w:val="5E695530"/>
    <w:rsid w:val="5E725F09"/>
    <w:rsid w:val="5E9E0C8A"/>
    <w:rsid w:val="5EA67901"/>
    <w:rsid w:val="5EB153BA"/>
    <w:rsid w:val="5EC45D45"/>
    <w:rsid w:val="5EC67929"/>
    <w:rsid w:val="5EDC1540"/>
    <w:rsid w:val="5F592C9E"/>
    <w:rsid w:val="5F7F6CE3"/>
    <w:rsid w:val="5F9A7293"/>
    <w:rsid w:val="5FA369F0"/>
    <w:rsid w:val="5FAC47B5"/>
    <w:rsid w:val="5FE13A7D"/>
    <w:rsid w:val="5FE32AD1"/>
    <w:rsid w:val="60BD1DF5"/>
    <w:rsid w:val="60C74189"/>
    <w:rsid w:val="60E26F17"/>
    <w:rsid w:val="61182B64"/>
    <w:rsid w:val="61251A21"/>
    <w:rsid w:val="615515D4"/>
    <w:rsid w:val="619B6B49"/>
    <w:rsid w:val="61B85859"/>
    <w:rsid w:val="61BC4142"/>
    <w:rsid w:val="61E53E0F"/>
    <w:rsid w:val="62127F1E"/>
    <w:rsid w:val="621A1E84"/>
    <w:rsid w:val="621E2D67"/>
    <w:rsid w:val="6263519D"/>
    <w:rsid w:val="6272022C"/>
    <w:rsid w:val="628870E6"/>
    <w:rsid w:val="629638B9"/>
    <w:rsid w:val="629E72C5"/>
    <w:rsid w:val="62B55138"/>
    <w:rsid w:val="62C41058"/>
    <w:rsid w:val="62CF09AA"/>
    <w:rsid w:val="631D301E"/>
    <w:rsid w:val="632E77D6"/>
    <w:rsid w:val="63413948"/>
    <w:rsid w:val="634F5EB9"/>
    <w:rsid w:val="63663472"/>
    <w:rsid w:val="63BB3577"/>
    <w:rsid w:val="63E91153"/>
    <w:rsid w:val="6401649C"/>
    <w:rsid w:val="643D4197"/>
    <w:rsid w:val="644766FA"/>
    <w:rsid w:val="644E0A93"/>
    <w:rsid w:val="647629E6"/>
    <w:rsid w:val="6480759D"/>
    <w:rsid w:val="64845717"/>
    <w:rsid w:val="64874821"/>
    <w:rsid w:val="649471AD"/>
    <w:rsid w:val="64C04374"/>
    <w:rsid w:val="65012FAA"/>
    <w:rsid w:val="65123992"/>
    <w:rsid w:val="657818C8"/>
    <w:rsid w:val="657E42EA"/>
    <w:rsid w:val="65F76F4C"/>
    <w:rsid w:val="66177DBF"/>
    <w:rsid w:val="661F22E0"/>
    <w:rsid w:val="66293F7A"/>
    <w:rsid w:val="66A435F6"/>
    <w:rsid w:val="66CF7732"/>
    <w:rsid w:val="66DF4D89"/>
    <w:rsid w:val="66EB7193"/>
    <w:rsid w:val="66FC23E3"/>
    <w:rsid w:val="67031E13"/>
    <w:rsid w:val="67047AA8"/>
    <w:rsid w:val="67056F9A"/>
    <w:rsid w:val="672B4DE1"/>
    <w:rsid w:val="67333F67"/>
    <w:rsid w:val="679925FF"/>
    <w:rsid w:val="67A0428F"/>
    <w:rsid w:val="67C354B3"/>
    <w:rsid w:val="67E22C2C"/>
    <w:rsid w:val="680C4348"/>
    <w:rsid w:val="68242759"/>
    <w:rsid w:val="68513107"/>
    <w:rsid w:val="68826CAC"/>
    <w:rsid w:val="68856BE9"/>
    <w:rsid w:val="68951C23"/>
    <w:rsid w:val="689C521A"/>
    <w:rsid w:val="68C61D05"/>
    <w:rsid w:val="68D05EC4"/>
    <w:rsid w:val="68D641F3"/>
    <w:rsid w:val="68FA439B"/>
    <w:rsid w:val="69222937"/>
    <w:rsid w:val="693B1D9F"/>
    <w:rsid w:val="695E7578"/>
    <w:rsid w:val="697D1FA9"/>
    <w:rsid w:val="69886049"/>
    <w:rsid w:val="69BA1180"/>
    <w:rsid w:val="69EB79D2"/>
    <w:rsid w:val="6A292767"/>
    <w:rsid w:val="6A4E1C2E"/>
    <w:rsid w:val="6A7F636D"/>
    <w:rsid w:val="6A8571BB"/>
    <w:rsid w:val="6A9B6EAB"/>
    <w:rsid w:val="6AA343CC"/>
    <w:rsid w:val="6AF45AB6"/>
    <w:rsid w:val="6B06772F"/>
    <w:rsid w:val="6B0845B4"/>
    <w:rsid w:val="6B386CE3"/>
    <w:rsid w:val="6B41114B"/>
    <w:rsid w:val="6B513BB8"/>
    <w:rsid w:val="6B5565C9"/>
    <w:rsid w:val="6BDD7018"/>
    <w:rsid w:val="6BE3144B"/>
    <w:rsid w:val="6BF43299"/>
    <w:rsid w:val="6BFD464A"/>
    <w:rsid w:val="6C0C123D"/>
    <w:rsid w:val="6C25606D"/>
    <w:rsid w:val="6C595CBA"/>
    <w:rsid w:val="6C81461E"/>
    <w:rsid w:val="6C822078"/>
    <w:rsid w:val="6CAF136E"/>
    <w:rsid w:val="6CB60E3F"/>
    <w:rsid w:val="6CC83511"/>
    <w:rsid w:val="6CFA205B"/>
    <w:rsid w:val="6D570673"/>
    <w:rsid w:val="6D6016DA"/>
    <w:rsid w:val="6D882048"/>
    <w:rsid w:val="6D8F2B79"/>
    <w:rsid w:val="6DAA07B2"/>
    <w:rsid w:val="6DC522E8"/>
    <w:rsid w:val="6DDB7D48"/>
    <w:rsid w:val="6DFB289D"/>
    <w:rsid w:val="6E391A14"/>
    <w:rsid w:val="6E6B138B"/>
    <w:rsid w:val="6E7063B9"/>
    <w:rsid w:val="6E7715FF"/>
    <w:rsid w:val="6EA03FA2"/>
    <w:rsid w:val="6EA93554"/>
    <w:rsid w:val="6EF94940"/>
    <w:rsid w:val="6EFD6D3D"/>
    <w:rsid w:val="6F0B09B5"/>
    <w:rsid w:val="6F3E00DA"/>
    <w:rsid w:val="6F744922"/>
    <w:rsid w:val="6F766E5C"/>
    <w:rsid w:val="6F7F17D6"/>
    <w:rsid w:val="6F914B78"/>
    <w:rsid w:val="6FA61726"/>
    <w:rsid w:val="6FC45FDA"/>
    <w:rsid w:val="6FCF6864"/>
    <w:rsid w:val="6FDE7692"/>
    <w:rsid w:val="70043111"/>
    <w:rsid w:val="70113413"/>
    <w:rsid w:val="70427A22"/>
    <w:rsid w:val="70DE61BF"/>
    <w:rsid w:val="70E5189E"/>
    <w:rsid w:val="71104B93"/>
    <w:rsid w:val="71121D7A"/>
    <w:rsid w:val="711904B4"/>
    <w:rsid w:val="717D46C2"/>
    <w:rsid w:val="719F2C65"/>
    <w:rsid w:val="71B15829"/>
    <w:rsid w:val="71BD35C5"/>
    <w:rsid w:val="71D945B4"/>
    <w:rsid w:val="71DE5442"/>
    <w:rsid w:val="72125C5D"/>
    <w:rsid w:val="72A21A33"/>
    <w:rsid w:val="72A46F3A"/>
    <w:rsid w:val="73210214"/>
    <w:rsid w:val="732606BE"/>
    <w:rsid w:val="73557E5B"/>
    <w:rsid w:val="73610D05"/>
    <w:rsid w:val="73712A20"/>
    <w:rsid w:val="73810858"/>
    <w:rsid w:val="738846B6"/>
    <w:rsid w:val="73903399"/>
    <w:rsid w:val="73BF6FE9"/>
    <w:rsid w:val="73C37FD5"/>
    <w:rsid w:val="73C877BF"/>
    <w:rsid w:val="73E30AAC"/>
    <w:rsid w:val="741C2F4D"/>
    <w:rsid w:val="746C2214"/>
    <w:rsid w:val="748A564B"/>
    <w:rsid w:val="7496511F"/>
    <w:rsid w:val="74AB585A"/>
    <w:rsid w:val="74BE2B55"/>
    <w:rsid w:val="74FD1876"/>
    <w:rsid w:val="75093403"/>
    <w:rsid w:val="75895693"/>
    <w:rsid w:val="75912F0E"/>
    <w:rsid w:val="75AC47A2"/>
    <w:rsid w:val="75DB3281"/>
    <w:rsid w:val="75EE6655"/>
    <w:rsid w:val="76165144"/>
    <w:rsid w:val="76265502"/>
    <w:rsid w:val="765E4DBA"/>
    <w:rsid w:val="76F01611"/>
    <w:rsid w:val="770D1CF5"/>
    <w:rsid w:val="772207AC"/>
    <w:rsid w:val="77560455"/>
    <w:rsid w:val="77667C54"/>
    <w:rsid w:val="77C028E3"/>
    <w:rsid w:val="77C20616"/>
    <w:rsid w:val="77C95DF8"/>
    <w:rsid w:val="77D42841"/>
    <w:rsid w:val="77EE40D4"/>
    <w:rsid w:val="77FD3E6B"/>
    <w:rsid w:val="78153E6C"/>
    <w:rsid w:val="783C2B4E"/>
    <w:rsid w:val="78483D2E"/>
    <w:rsid w:val="784E2865"/>
    <w:rsid w:val="787175A3"/>
    <w:rsid w:val="78862FD1"/>
    <w:rsid w:val="789B4A45"/>
    <w:rsid w:val="78AA33CB"/>
    <w:rsid w:val="78CE60C7"/>
    <w:rsid w:val="790927EB"/>
    <w:rsid w:val="791818AA"/>
    <w:rsid w:val="791E7E50"/>
    <w:rsid w:val="792845E3"/>
    <w:rsid w:val="79433B0E"/>
    <w:rsid w:val="79AE0D3A"/>
    <w:rsid w:val="79C44191"/>
    <w:rsid w:val="79CC4D3D"/>
    <w:rsid w:val="79F36773"/>
    <w:rsid w:val="7A0A5C53"/>
    <w:rsid w:val="7A150AC2"/>
    <w:rsid w:val="7A4278EE"/>
    <w:rsid w:val="7A480579"/>
    <w:rsid w:val="7A4B19CB"/>
    <w:rsid w:val="7A744B10"/>
    <w:rsid w:val="7A7E672A"/>
    <w:rsid w:val="7ABF124F"/>
    <w:rsid w:val="7AD402F7"/>
    <w:rsid w:val="7ADF02E4"/>
    <w:rsid w:val="7AF979CB"/>
    <w:rsid w:val="7B000D18"/>
    <w:rsid w:val="7B1E128A"/>
    <w:rsid w:val="7B63169A"/>
    <w:rsid w:val="7B6D5857"/>
    <w:rsid w:val="7B9312B2"/>
    <w:rsid w:val="7B95251D"/>
    <w:rsid w:val="7BC05318"/>
    <w:rsid w:val="7BC82CBC"/>
    <w:rsid w:val="7BD55DED"/>
    <w:rsid w:val="7BDB06D8"/>
    <w:rsid w:val="7C2E72A4"/>
    <w:rsid w:val="7C4634DA"/>
    <w:rsid w:val="7C683105"/>
    <w:rsid w:val="7C86358B"/>
    <w:rsid w:val="7CAC01D3"/>
    <w:rsid w:val="7D2A0986"/>
    <w:rsid w:val="7D470FB3"/>
    <w:rsid w:val="7D817463"/>
    <w:rsid w:val="7DB03963"/>
    <w:rsid w:val="7E13396F"/>
    <w:rsid w:val="7E5E1BD3"/>
    <w:rsid w:val="7E830244"/>
    <w:rsid w:val="7E90047F"/>
    <w:rsid w:val="7E927DBF"/>
    <w:rsid w:val="7E9C6A44"/>
    <w:rsid w:val="7ED22B70"/>
    <w:rsid w:val="7EFC325F"/>
    <w:rsid w:val="7F5D2FC6"/>
    <w:rsid w:val="7FAC377F"/>
    <w:rsid w:val="7FB80DF2"/>
    <w:rsid w:val="7FB944DB"/>
    <w:rsid w:val="7FBD2A21"/>
    <w:rsid w:val="7FC611FE"/>
    <w:rsid w:val="7FF4075C"/>
    <w:rsid w:val="7FF428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semiHidden="0" w:name="footnote reference"/>
    <w:lsdException w:qFormat="1" w:unhideWhenUsed="0" w:uiPriority="0" w:semiHidden="0" w:name="annotation reference"/>
    <w:lsdException w:qFormat="1" w:unhideWhenUsed="0"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0" w:semiHidden="0" w:name="Title"/>
    <w:lsdException w:qFormat="1" w:unhideWhenUsed="0" w:uiPriority="0" w:name="Closing"/>
    <w:lsdException w:qFormat="1" w:unhideWhenUsed="0" w:uiPriority="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0" w:semiHidden="0" w:name="Subtitle"/>
    <w:lsdException w:qFormat="1" w:unhideWhenUsed="0" w:uiPriority="0" w:name="Salutation"/>
    <w:lsdException w:qFormat="1" w:unhideWhenUsed="0" w:uiPriority="0" w:semiHidden="0" w:name="Date"/>
    <w:lsdException w:qFormat="1" w:unhideWhenUsed="0" w:uiPriority="0" w:name="Body Text First Indent"/>
    <w:lsdException w:qFormat="1" w:unhideWhenUsed="0" w:uiPriority="0" w:name="Body Text First Indent 2"/>
    <w:lsdException w:qFormat="1" w:unhideWhenUsed="0"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99" w:semiHidden="0" w:name="HTML Preformatted"/>
    <w:lsdException w:qFormat="1" w:unhideWhenUsed="0" w:uiPriority="0" w:name="HTML Sample"/>
    <w:lsdException w:qFormat="1" w:unhideWhenUsed="0" w:uiPriority="0" w:name="HTML Typewriter"/>
    <w:lsdException w:qFormat="1" w:unhideWhenUsed="0" w:uiPriority="0" w:name="HTML Variable"/>
    <w:lsdException w:qFormat="1" w:unhideWhenUsed="0" w:uiPriority="0" w:name="Normal Table"/>
    <w:lsdException w:qFormat="1" w:unhideWhenUsed="0" w:uiPriority="0" w:semiHidden="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semiHidden="0" w:name="Balloon Text"/>
    <w:lsdException w:qFormat="1" w:unhideWhenUsed="0" w:uiPriority="0" w:semiHidden="0" w:name="Table Grid"/>
    <w:lsdException w:qFormat="1" w:unhideWhenUsed="0"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189"/>
    <w:qFormat/>
    <w:uiPriority w:val="0"/>
    <w:pPr>
      <w:keepNext/>
      <w:tabs>
        <w:tab w:val="left" w:pos="1830"/>
      </w:tabs>
      <w:ind w:left="1830" w:hanging="360"/>
      <w:jc w:val="center"/>
      <w:outlineLvl w:val="0"/>
    </w:pPr>
    <w:rPr>
      <w:rFonts w:ascii="Arial" w:hAnsi="Arial" w:eastAsia="仿宋_GB2312"/>
      <w:b/>
      <w:kern w:val="2"/>
      <w:sz w:val="32"/>
      <w:lang w:bidi="he-IL"/>
    </w:rPr>
  </w:style>
  <w:style w:type="paragraph" w:styleId="4">
    <w:name w:val="heading 2"/>
    <w:basedOn w:val="1"/>
    <w:next w:val="5"/>
    <w:link w:val="192"/>
    <w:qFormat/>
    <w:uiPriority w:val="0"/>
    <w:pPr>
      <w:keepNext/>
      <w:keepLines/>
      <w:tabs>
        <w:tab w:val="left" w:pos="1830"/>
      </w:tabs>
      <w:spacing w:before="260" w:after="260" w:line="416" w:lineRule="auto"/>
      <w:outlineLvl w:val="1"/>
    </w:pPr>
    <w:rPr>
      <w:rFonts w:ascii="Arial" w:hAnsi="Arial" w:eastAsia="仿宋_GB2312"/>
      <w:b/>
      <w:bCs/>
      <w:kern w:val="2"/>
      <w:sz w:val="32"/>
      <w:szCs w:val="32"/>
    </w:rPr>
  </w:style>
  <w:style w:type="paragraph" w:styleId="6">
    <w:name w:val="heading 3"/>
    <w:basedOn w:val="1"/>
    <w:next w:val="1"/>
    <w:link w:val="155"/>
    <w:qFormat/>
    <w:uiPriority w:val="0"/>
    <w:pPr>
      <w:keepNext/>
      <w:keepLines/>
      <w:spacing w:before="260" w:after="260" w:line="416" w:lineRule="auto"/>
      <w:jc w:val="left"/>
      <w:outlineLvl w:val="2"/>
    </w:pPr>
    <w:rPr>
      <w:rFonts w:ascii="Times New Roman" w:eastAsia="仿宋_GB2312"/>
      <w:b/>
      <w:bCs/>
      <w:kern w:val="2"/>
      <w:szCs w:val="32"/>
    </w:rPr>
  </w:style>
  <w:style w:type="paragraph" w:styleId="7">
    <w:name w:val="heading 4"/>
    <w:basedOn w:val="1"/>
    <w:next w:val="5"/>
    <w:link w:val="156"/>
    <w:qFormat/>
    <w:uiPriority w:val="0"/>
    <w:pPr>
      <w:keepNext/>
      <w:keepLines/>
      <w:spacing w:before="280" w:after="290" w:line="376" w:lineRule="auto"/>
      <w:outlineLvl w:val="3"/>
    </w:pPr>
    <w:rPr>
      <w:rFonts w:ascii="Arial" w:hAnsi="Arial" w:eastAsia="黑体"/>
      <w:b/>
      <w:bCs/>
      <w:kern w:val="2"/>
      <w:sz w:val="28"/>
      <w:szCs w:val="28"/>
    </w:rPr>
  </w:style>
  <w:style w:type="paragraph" w:styleId="8">
    <w:name w:val="heading 5"/>
    <w:basedOn w:val="1"/>
    <w:next w:val="1"/>
    <w:link w:val="158"/>
    <w:qFormat/>
    <w:uiPriority w:val="0"/>
    <w:pPr>
      <w:keepNext/>
      <w:keepLines/>
      <w:spacing w:line="360" w:lineRule="auto"/>
      <w:outlineLvl w:val="4"/>
    </w:pPr>
    <w:rPr>
      <w:rFonts w:ascii="Times New Roman" w:eastAsia="黑体"/>
      <w:bCs/>
      <w:kern w:val="2"/>
      <w:sz w:val="21"/>
      <w:szCs w:val="28"/>
    </w:rPr>
  </w:style>
  <w:style w:type="paragraph" w:styleId="9">
    <w:name w:val="heading 6"/>
    <w:basedOn w:val="1"/>
    <w:next w:val="1"/>
    <w:link w:val="159"/>
    <w:qFormat/>
    <w:uiPriority w:val="0"/>
    <w:pPr>
      <w:keepNext/>
      <w:keepLines/>
      <w:spacing w:before="240" w:after="64" w:line="320" w:lineRule="auto"/>
      <w:outlineLvl w:val="5"/>
    </w:pPr>
    <w:rPr>
      <w:rFonts w:ascii="Arial" w:hAnsi="Arial" w:eastAsia="黑体"/>
      <w:b/>
      <w:bCs/>
      <w:kern w:val="2"/>
      <w:szCs w:val="24"/>
    </w:rPr>
  </w:style>
  <w:style w:type="paragraph" w:styleId="10">
    <w:name w:val="heading 7"/>
    <w:basedOn w:val="1"/>
    <w:next w:val="1"/>
    <w:link w:val="160"/>
    <w:qFormat/>
    <w:uiPriority w:val="0"/>
    <w:pPr>
      <w:keepNext/>
      <w:keepLines/>
      <w:spacing w:before="240" w:after="64" w:line="320" w:lineRule="auto"/>
      <w:outlineLvl w:val="6"/>
    </w:pPr>
    <w:rPr>
      <w:rFonts w:ascii="Times New Roman"/>
      <w:b/>
      <w:bCs/>
      <w:kern w:val="2"/>
      <w:szCs w:val="24"/>
    </w:rPr>
  </w:style>
  <w:style w:type="paragraph" w:styleId="11">
    <w:name w:val="heading 8"/>
    <w:basedOn w:val="1"/>
    <w:next w:val="1"/>
    <w:link w:val="161"/>
    <w:qFormat/>
    <w:uiPriority w:val="0"/>
    <w:pPr>
      <w:keepNext/>
      <w:keepLines/>
      <w:spacing w:before="240" w:after="64" w:line="320" w:lineRule="auto"/>
      <w:outlineLvl w:val="7"/>
    </w:pPr>
    <w:rPr>
      <w:rFonts w:ascii="Arial" w:hAnsi="Arial" w:eastAsia="黑体"/>
      <w:kern w:val="2"/>
      <w:szCs w:val="24"/>
    </w:rPr>
  </w:style>
  <w:style w:type="paragraph" w:styleId="12">
    <w:name w:val="heading 9"/>
    <w:basedOn w:val="1"/>
    <w:next w:val="1"/>
    <w:link w:val="162"/>
    <w:qFormat/>
    <w:uiPriority w:val="0"/>
    <w:pPr>
      <w:keepNext/>
      <w:keepLines/>
      <w:spacing w:before="240" w:after="64" w:line="320" w:lineRule="auto"/>
      <w:outlineLvl w:val="8"/>
    </w:pPr>
    <w:rPr>
      <w:rFonts w:ascii="Arial" w:hAnsi="Arial" w:eastAsia="黑体"/>
      <w:kern w:val="2"/>
      <w:sz w:val="21"/>
      <w:szCs w:val="21"/>
    </w:rPr>
  </w:style>
  <w:style w:type="character" w:default="1" w:styleId="132">
    <w:name w:val="Default Paragraph Font"/>
    <w:semiHidden/>
    <w:qFormat/>
    <w:uiPriority w:val="0"/>
  </w:style>
  <w:style w:type="table" w:default="1" w:styleId="87">
    <w:name w:val="Normal Table"/>
    <w:semiHidden/>
    <w:qFormat/>
    <w:uiPriority w:val="0"/>
    <w:tblPr>
      <w:tblCellMar>
        <w:top w:w="0" w:type="dxa"/>
        <w:left w:w="108" w:type="dxa"/>
        <w:bottom w:w="0" w:type="dxa"/>
        <w:right w:w="108" w:type="dxa"/>
      </w:tblCellMar>
    </w:tblPr>
  </w:style>
  <w:style w:type="paragraph" w:customStyle="1" w:styleId="2">
    <w:name w:val="BodyText1I2"/>
    <w:qFormat/>
    <w:uiPriority w:val="0"/>
    <w:pPr>
      <w:widowControl w:val="0"/>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styleId="5">
    <w:name w:val="Normal Indent"/>
    <w:basedOn w:val="1"/>
    <w:link w:val="157"/>
    <w:qFormat/>
    <w:uiPriority w:val="0"/>
    <w:pPr>
      <w:spacing w:line="360" w:lineRule="auto"/>
      <w:ind w:firstLine="420"/>
    </w:pPr>
    <w:rPr>
      <w:rFonts w:ascii="Times New Roman"/>
      <w:kern w:val="2"/>
    </w:rPr>
  </w:style>
  <w:style w:type="paragraph" w:styleId="13">
    <w:name w:val="List 3"/>
    <w:basedOn w:val="1"/>
    <w:semiHidden/>
    <w:qFormat/>
    <w:uiPriority w:val="0"/>
    <w:pPr>
      <w:ind w:left="1260" w:hanging="420"/>
    </w:pPr>
  </w:style>
  <w:style w:type="paragraph" w:styleId="14">
    <w:name w:val="toc 7"/>
    <w:basedOn w:val="1"/>
    <w:next w:val="1"/>
    <w:semiHidden/>
    <w:qFormat/>
    <w:uiPriority w:val="0"/>
    <w:pPr>
      <w:ind w:left="1260"/>
      <w:jc w:val="left"/>
    </w:pPr>
    <w:rPr>
      <w:sz w:val="18"/>
      <w:szCs w:val="18"/>
    </w:rPr>
  </w:style>
  <w:style w:type="paragraph" w:styleId="15">
    <w:name w:val="List Number 2"/>
    <w:basedOn w:val="1"/>
    <w:semiHidden/>
    <w:qFormat/>
    <w:uiPriority w:val="0"/>
    <w:pPr>
      <w:numPr>
        <w:ilvl w:val="0"/>
        <w:numId w:val="1"/>
      </w:numPr>
    </w:pPr>
  </w:style>
  <w:style w:type="paragraph" w:styleId="16">
    <w:name w:val="Note Heading"/>
    <w:basedOn w:val="1"/>
    <w:next w:val="1"/>
    <w:link w:val="163"/>
    <w:semiHidden/>
    <w:qFormat/>
    <w:uiPriority w:val="0"/>
    <w:pPr>
      <w:jc w:val="center"/>
    </w:pPr>
    <w:rPr>
      <w:rFonts w:ascii="Times New Roman"/>
      <w:kern w:val="2"/>
      <w:sz w:val="21"/>
      <w:szCs w:val="24"/>
    </w:rPr>
  </w:style>
  <w:style w:type="paragraph" w:styleId="17">
    <w:name w:val="List Bullet 4"/>
    <w:basedOn w:val="1"/>
    <w:semiHidden/>
    <w:qFormat/>
    <w:uiPriority w:val="0"/>
    <w:pPr>
      <w:numPr>
        <w:ilvl w:val="0"/>
        <w:numId w:val="2"/>
      </w:numPr>
    </w:pPr>
  </w:style>
  <w:style w:type="paragraph" w:styleId="18">
    <w:name w:val="index 8"/>
    <w:basedOn w:val="1"/>
    <w:next w:val="1"/>
    <w:qFormat/>
    <w:uiPriority w:val="0"/>
    <w:pPr>
      <w:ind w:left="1400" w:leftChars="1400"/>
    </w:pPr>
    <w:rPr>
      <w:rFonts w:ascii="Times New Roman" w:hAnsi="Times New Roman"/>
    </w:rPr>
  </w:style>
  <w:style w:type="paragraph" w:styleId="19">
    <w:name w:val="E-mail Signature"/>
    <w:basedOn w:val="1"/>
    <w:link w:val="164"/>
    <w:semiHidden/>
    <w:qFormat/>
    <w:uiPriority w:val="0"/>
    <w:rPr>
      <w:rFonts w:ascii="Times New Roman"/>
      <w:kern w:val="2"/>
      <w:sz w:val="21"/>
      <w:szCs w:val="24"/>
    </w:rPr>
  </w:style>
  <w:style w:type="paragraph" w:styleId="20">
    <w:name w:val="List Number"/>
    <w:basedOn w:val="1"/>
    <w:semiHidden/>
    <w:qFormat/>
    <w:uiPriority w:val="0"/>
    <w:pPr>
      <w:numPr>
        <w:ilvl w:val="0"/>
        <w:numId w:val="3"/>
      </w:numPr>
    </w:pPr>
  </w:style>
  <w:style w:type="paragraph" w:styleId="21">
    <w:name w:val="caption"/>
    <w:basedOn w:val="1"/>
    <w:next w:val="1"/>
    <w:qFormat/>
    <w:uiPriority w:val="0"/>
    <w:rPr>
      <w:rFonts w:ascii="Arial" w:hAnsi="Arial" w:eastAsia="黑体" w:cs="Arial"/>
      <w:sz w:val="20"/>
      <w:szCs w:val="20"/>
    </w:rPr>
  </w:style>
  <w:style w:type="paragraph" w:styleId="22">
    <w:name w:val="index 5"/>
    <w:basedOn w:val="1"/>
    <w:next w:val="1"/>
    <w:qFormat/>
    <w:uiPriority w:val="0"/>
    <w:pPr>
      <w:autoSpaceDE w:val="0"/>
      <w:autoSpaceDN w:val="0"/>
      <w:adjustRightInd w:val="0"/>
      <w:spacing w:line="315" w:lineRule="atLeast"/>
      <w:ind w:left="1680" w:firstLine="459"/>
      <w:jc w:val="left"/>
      <w:textAlignment w:val="baseline"/>
    </w:pPr>
    <w:rPr>
      <w:rFonts w:ascii="宋体" w:hAnsi="Tms Rmn"/>
      <w:spacing w:val="10"/>
      <w:kern w:val="0"/>
      <w:szCs w:val="20"/>
    </w:rPr>
  </w:style>
  <w:style w:type="paragraph" w:styleId="23">
    <w:name w:val="List Bullet"/>
    <w:basedOn w:val="1"/>
    <w:link w:val="165"/>
    <w:semiHidden/>
    <w:qFormat/>
    <w:uiPriority w:val="0"/>
    <w:pPr>
      <w:numPr>
        <w:ilvl w:val="0"/>
        <w:numId w:val="4"/>
      </w:numPr>
    </w:pPr>
    <w:rPr>
      <w:rFonts w:ascii="Times New Roman"/>
      <w:kern w:val="2"/>
      <w:sz w:val="21"/>
      <w:szCs w:val="24"/>
    </w:rPr>
  </w:style>
  <w:style w:type="paragraph" w:styleId="24">
    <w:name w:val="envelope address"/>
    <w:basedOn w:val="1"/>
    <w:semiHidden/>
    <w:qFormat/>
    <w:uiPriority w:val="0"/>
    <w:pPr>
      <w:framePr w:w="7920" w:h="1980" w:hRule="exact" w:hSpace="180" w:wrap="around" w:vAnchor="margin" w:hAnchor="page" w:xAlign="center" w:yAlign="bottom"/>
      <w:snapToGrid w:val="0"/>
      <w:ind w:left="2880"/>
    </w:pPr>
    <w:rPr>
      <w:rFonts w:ascii="Arial" w:hAnsi="Arial" w:cs="Arial"/>
      <w:sz w:val="24"/>
    </w:rPr>
  </w:style>
  <w:style w:type="paragraph" w:styleId="25">
    <w:name w:val="Document Map"/>
    <w:basedOn w:val="1"/>
    <w:link w:val="166"/>
    <w:qFormat/>
    <w:uiPriority w:val="0"/>
    <w:pPr>
      <w:shd w:val="clear" w:color="auto" w:fill="000080"/>
    </w:pPr>
    <w:rPr>
      <w:rFonts w:ascii="Times New Roman"/>
      <w:kern w:val="2"/>
      <w:sz w:val="21"/>
      <w:szCs w:val="24"/>
    </w:rPr>
  </w:style>
  <w:style w:type="paragraph" w:styleId="26">
    <w:name w:val="toa heading"/>
    <w:basedOn w:val="1"/>
    <w:next w:val="1"/>
    <w:semiHidden/>
    <w:qFormat/>
    <w:uiPriority w:val="0"/>
    <w:pPr>
      <w:kinsoku w:val="0"/>
      <w:wordWrap w:val="0"/>
      <w:overflowPunct w:val="0"/>
      <w:autoSpaceDE w:val="0"/>
      <w:autoSpaceDN w:val="0"/>
      <w:adjustRightInd w:val="0"/>
      <w:spacing w:before="120" w:line="360" w:lineRule="atLeast"/>
      <w:jc w:val="left"/>
      <w:textAlignment w:val="baseline"/>
    </w:pPr>
    <w:rPr>
      <w:rFonts w:ascii="Arial" w:hAnsi="Arial" w:eastAsia="黑体"/>
      <w:kern w:val="0"/>
      <w:sz w:val="24"/>
      <w:szCs w:val="20"/>
    </w:rPr>
  </w:style>
  <w:style w:type="paragraph" w:styleId="27">
    <w:name w:val="annotation text"/>
    <w:basedOn w:val="1"/>
    <w:link w:val="167"/>
    <w:qFormat/>
    <w:uiPriority w:val="0"/>
    <w:pPr>
      <w:jc w:val="left"/>
    </w:pPr>
    <w:rPr>
      <w:rFonts w:ascii="Times New Roman"/>
      <w:kern w:val="2"/>
      <w:sz w:val="21"/>
      <w:szCs w:val="24"/>
    </w:rPr>
  </w:style>
  <w:style w:type="paragraph" w:styleId="28">
    <w:name w:val="index 6"/>
    <w:basedOn w:val="1"/>
    <w:next w:val="1"/>
    <w:qFormat/>
    <w:uiPriority w:val="0"/>
    <w:pPr>
      <w:autoSpaceDE w:val="0"/>
      <w:autoSpaceDN w:val="0"/>
      <w:adjustRightInd w:val="0"/>
      <w:spacing w:line="315" w:lineRule="atLeast"/>
      <w:ind w:left="2100" w:firstLine="459"/>
      <w:jc w:val="left"/>
      <w:textAlignment w:val="baseline"/>
    </w:pPr>
    <w:rPr>
      <w:rFonts w:ascii="宋体" w:hAnsi="Tms Rmn"/>
      <w:spacing w:val="10"/>
      <w:kern w:val="0"/>
      <w:szCs w:val="20"/>
    </w:rPr>
  </w:style>
  <w:style w:type="paragraph" w:styleId="29">
    <w:name w:val="Salutation"/>
    <w:basedOn w:val="1"/>
    <w:next w:val="1"/>
    <w:link w:val="168"/>
    <w:semiHidden/>
    <w:qFormat/>
    <w:uiPriority w:val="0"/>
    <w:rPr>
      <w:rFonts w:ascii="Times New Roman"/>
      <w:kern w:val="2"/>
      <w:sz w:val="21"/>
      <w:szCs w:val="24"/>
    </w:rPr>
  </w:style>
  <w:style w:type="paragraph" w:styleId="30">
    <w:name w:val="Body Text 3"/>
    <w:basedOn w:val="1"/>
    <w:link w:val="169"/>
    <w:qFormat/>
    <w:uiPriority w:val="0"/>
    <w:pPr>
      <w:spacing w:after="120"/>
    </w:pPr>
    <w:rPr>
      <w:rFonts w:ascii="Times New Roman"/>
      <w:kern w:val="2"/>
      <w:sz w:val="16"/>
      <w:szCs w:val="16"/>
    </w:rPr>
  </w:style>
  <w:style w:type="paragraph" w:styleId="31">
    <w:name w:val="Closing"/>
    <w:basedOn w:val="1"/>
    <w:link w:val="170"/>
    <w:semiHidden/>
    <w:qFormat/>
    <w:uiPriority w:val="0"/>
    <w:pPr>
      <w:ind w:left="4320"/>
    </w:pPr>
    <w:rPr>
      <w:rFonts w:ascii="Times New Roman"/>
      <w:kern w:val="2"/>
      <w:sz w:val="21"/>
      <w:szCs w:val="24"/>
    </w:rPr>
  </w:style>
  <w:style w:type="paragraph" w:styleId="32">
    <w:name w:val="List Bullet 3"/>
    <w:basedOn w:val="1"/>
    <w:semiHidden/>
    <w:qFormat/>
    <w:uiPriority w:val="0"/>
    <w:pPr>
      <w:numPr>
        <w:ilvl w:val="0"/>
        <w:numId w:val="5"/>
      </w:numPr>
    </w:pPr>
  </w:style>
  <w:style w:type="paragraph" w:styleId="33">
    <w:name w:val="Body Text"/>
    <w:basedOn w:val="1"/>
    <w:link w:val="151"/>
    <w:qFormat/>
    <w:uiPriority w:val="0"/>
    <w:pPr>
      <w:jc w:val="left"/>
    </w:pPr>
    <w:rPr>
      <w:rFonts w:ascii="Arial" w:hAnsi="Arial" w:eastAsia="黑体"/>
      <w:b/>
      <w:kern w:val="2"/>
      <w:sz w:val="32"/>
    </w:rPr>
  </w:style>
  <w:style w:type="paragraph" w:styleId="34">
    <w:name w:val="Body Text Indent"/>
    <w:basedOn w:val="1"/>
    <w:next w:val="35"/>
    <w:link w:val="171"/>
    <w:qFormat/>
    <w:uiPriority w:val="0"/>
    <w:pPr>
      <w:ind w:firstLine="645"/>
    </w:pPr>
    <w:rPr>
      <w:rFonts w:ascii="Arial" w:hAnsi="Arial" w:eastAsia="仿宋_GB2312"/>
      <w:kern w:val="2"/>
      <w:sz w:val="28"/>
    </w:rPr>
  </w:style>
  <w:style w:type="paragraph" w:styleId="35">
    <w:name w:val="footnote text"/>
    <w:basedOn w:val="1"/>
    <w:link w:val="181"/>
    <w:qFormat/>
    <w:uiPriority w:val="0"/>
    <w:pPr>
      <w:autoSpaceDE w:val="0"/>
      <w:autoSpaceDN w:val="0"/>
      <w:adjustRightInd w:val="0"/>
      <w:spacing w:line="315" w:lineRule="atLeast"/>
      <w:ind w:firstLine="459"/>
      <w:jc w:val="left"/>
      <w:textAlignment w:val="baseline"/>
    </w:pPr>
    <w:rPr>
      <w:rFonts w:ascii="Times New Roman"/>
      <w:kern w:val="2"/>
      <w:sz w:val="18"/>
      <w:szCs w:val="18"/>
    </w:rPr>
  </w:style>
  <w:style w:type="paragraph" w:styleId="36">
    <w:name w:val="List Number 3"/>
    <w:basedOn w:val="1"/>
    <w:semiHidden/>
    <w:qFormat/>
    <w:uiPriority w:val="0"/>
    <w:pPr>
      <w:numPr>
        <w:ilvl w:val="0"/>
        <w:numId w:val="6"/>
      </w:numPr>
    </w:pPr>
  </w:style>
  <w:style w:type="paragraph" w:styleId="37">
    <w:name w:val="List 2"/>
    <w:basedOn w:val="1"/>
    <w:semiHidden/>
    <w:qFormat/>
    <w:uiPriority w:val="0"/>
    <w:pPr>
      <w:ind w:left="840" w:hanging="420"/>
    </w:pPr>
  </w:style>
  <w:style w:type="paragraph" w:styleId="38">
    <w:name w:val="List Continue"/>
    <w:basedOn w:val="1"/>
    <w:semiHidden/>
    <w:qFormat/>
    <w:uiPriority w:val="0"/>
    <w:pPr>
      <w:spacing w:after="120"/>
      <w:ind w:left="420"/>
    </w:pPr>
  </w:style>
  <w:style w:type="paragraph" w:styleId="39">
    <w:name w:val="Block Text"/>
    <w:basedOn w:val="1"/>
    <w:semiHidden/>
    <w:qFormat/>
    <w:uiPriority w:val="0"/>
    <w:pPr>
      <w:spacing w:after="120"/>
      <w:ind w:left="1440" w:right="1440"/>
    </w:pPr>
  </w:style>
  <w:style w:type="paragraph" w:styleId="40">
    <w:name w:val="List Bullet 2"/>
    <w:basedOn w:val="1"/>
    <w:semiHidden/>
    <w:qFormat/>
    <w:uiPriority w:val="0"/>
    <w:pPr>
      <w:numPr>
        <w:ilvl w:val="0"/>
        <w:numId w:val="7"/>
      </w:numPr>
    </w:pPr>
  </w:style>
  <w:style w:type="paragraph" w:styleId="41">
    <w:name w:val="HTML Address"/>
    <w:basedOn w:val="1"/>
    <w:link w:val="172"/>
    <w:semiHidden/>
    <w:qFormat/>
    <w:uiPriority w:val="0"/>
    <w:rPr>
      <w:rFonts w:ascii="Times New Roman"/>
      <w:i/>
      <w:iCs/>
      <w:kern w:val="2"/>
      <w:sz w:val="21"/>
      <w:szCs w:val="24"/>
    </w:rPr>
  </w:style>
  <w:style w:type="paragraph" w:styleId="42">
    <w:name w:val="index 4"/>
    <w:basedOn w:val="1"/>
    <w:next w:val="1"/>
    <w:qFormat/>
    <w:uiPriority w:val="0"/>
    <w:pPr>
      <w:autoSpaceDE w:val="0"/>
      <w:autoSpaceDN w:val="0"/>
      <w:adjustRightInd w:val="0"/>
      <w:spacing w:line="315" w:lineRule="atLeast"/>
      <w:ind w:left="1260" w:firstLine="459"/>
      <w:jc w:val="left"/>
      <w:textAlignment w:val="baseline"/>
    </w:pPr>
    <w:rPr>
      <w:rFonts w:ascii="宋体" w:hAnsi="Tms Rmn"/>
      <w:spacing w:val="10"/>
      <w:kern w:val="0"/>
      <w:szCs w:val="20"/>
    </w:rPr>
  </w:style>
  <w:style w:type="paragraph" w:styleId="43">
    <w:name w:val="toc 5"/>
    <w:basedOn w:val="1"/>
    <w:next w:val="1"/>
    <w:semiHidden/>
    <w:qFormat/>
    <w:uiPriority w:val="0"/>
    <w:pPr>
      <w:ind w:left="840"/>
      <w:jc w:val="left"/>
    </w:pPr>
    <w:rPr>
      <w:sz w:val="18"/>
      <w:szCs w:val="18"/>
    </w:rPr>
  </w:style>
  <w:style w:type="paragraph" w:styleId="44">
    <w:name w:val="toc 3"/>
    <w:basedOn w:val="1"/>
    <w:next w:val="1"/>
    <w:qFormat/>
    <w:uiPriority w:val="39"/>
    <w:pPr>
      <w:ind w:left="840" w:leftChars="400"/>
    </w:pPr>
  </w:style>
  <w:style w:type="paragraph" w:styleId="45">
    <w:name w:val="Plain Text"/>
    <w:basedOn w:val="1"/>
    <w:link w:val="173"/>
    <w:qFormat/>
    <w:uiPriority w:val="0"/>
    <w:rPr>
      <w:rFonts w:hAnsi="Courier New"/>
      <w:kern w:val="2"/>
    </w:rPr>
  </w:style>
  <w:style w:type="paragraph" w:styleId="46">
    <w:name w:val="List Bullet 5"/>
    <w:basedOn w:val="1"/>
    <w:semiHidden/>
    <w:qFormat/>
    <w:uiPriority w:val="0"/>
    <w:pPr>
      <w:numPr>
        <w:ilvl w:val="0"/>
        <w:numId w:val="8"/>
      </w:numPr>
    </w:pPr>
  </w:style>
  <w:style w:type="paragraph" w:styleId="47">
    <w:name w:val="List Number 4"/>
    <w:basedOn w:val="1"/>
    <w:semiHidden/>
    <w:qFormat/>
    <w:uiPriority w:val="0"/>
    <w:pPr>
      <w:numPr>
        <w:ilvl w:val="0"/>
        <w:numId w:val="9"/>
      </w:numPr>
    </w:pPr>
  </w:style>
  <w:style w:type="paragraph" w:styleId="48">
    <w:name w:val="toc 8"/>
    <w:basedOn w:val="1"/>
    <w:next w:val="1"/>
    <w:semiHidden/>
    <w:qFormat/>
    <w:uiPriority w:val="0"/>
    <w:pPr>
      <w:ind w:left="1470"/>
      <w:jc w:val="left"/>
    </w:pPr>
    <w:rPr>
      <w:sz w:val="18"/>
      <w:szCs w:val="18"/>
    </w:rPr>
  </w:style>
  <w:style w:type="paragraph" w:styleId="49">
    <w:name w:val="index 3"/>
    <w:basedOn w:val="1"/>
    <w:next w:val="1"/>
    <w:qFormat/>
    <w:uiPriority w:val="0"/>
    <w:pPr>
      <w:autoSpaceDE w:val="0"/>
      <w:autoSpaceDN w:val="0"/>
      <w:adjustRightInd w:val="0"/>
      <w:spacing w:line="315" w:lineRule="atLeast"/>
      <w:ind w:left="840" w:firstLine="459"/>
      <w:jc w:val="left"/>
      <w:textAlignment w:val="baseline"/>
    </w:pPr>
    <w:rPr>
      <w:rFonts w:ascii="宋体" w:hAnsi="Tms Rmn"/>
      <w:spacing w:val="10"/>
      <w:kern w:val="0"/>
      <w:szCs w:val="20"/>
    </w:rPr>
  </w:style>
  <w:style w:type="paragraph" w:styleId="50">
    <w:name w:val="Date"/>
    <w:basedOn w:val="1"/>
    <w:next w:val="1"/>
    <w:link w:val="174"/>
    <w:qFormat/>
    <w:uiPriority w:val="0"/>
    <w:pPr>
      <w:ind w:left="100" w:leftChars="2500"/>
    </w:pPr>
    <w:rPr>
      <w:rFonts w:ascii="Times New Roman"/>
      <w:kern w:val="2"/>
      <w:sz w:val="21"/>
      <w:szCs w:val="24"/>
    </w:rPr>
  </w:style>
  <w:style w:type="paragraph" w:styleId="51">
    <w:name w:val="Body Text Indent 2"/>
    <w:basedOn w:val="1"/>
    <w:link w:val="175"/>
    <w:qFormat/>
    <w:uiPriority w:val="0"/>
    <w:pPr>
      <w:ind w:firstLine="570"/>
    </w:pPr>
    <w:rPr>
      <w:rFonts w:ascii="Arial" w:hAnsi="Arial" w:eastAsia="仿宋_GB2312"/>
      <w:b/>
      <w:kern w:val="2"/>
      <w:sz w:val="28"/>
    </w:rPr>
  </w:style>
  <w:style w:type="paragraph" w:styleId="52">
    <w:name w:val="endnote text"/>
    <w:basedOn w:val="1"/>
    <w:semiHidden/>
    <w:qFormat/>
    <w:uiPriority w:val="0"/>
    <w:pPr>
      <w:snapToGrid w:val="0"/>
      <w:jc w:val="left"/>
    </w:pPr>
    <w:rPr>
      <w:rFonts w:ascii="楷体_GB2312" w:eastAsia="楷体_GB2312"/>
      <w:kern w:val="0"/>
      <w:sz w:val="28"/>
      <w:szCs w:val="20"/>
    </w:rPr>
  </w:style>
  <w:style w:type="paragraph" w:styleId="53">
    <w:name w:val="List Continue 5"/>
    <w:basedOn w:val="1"/>
    <w:semiHidden/>
    <w:qFormat/>
    <w:uiPriority w:val="0"/>
    <w:pPr>
      <w:spacing w:after="120"/>
      <w:ind w:left="2100"/>
    </w:pPr>
  </w:style>
  <w:style w:type="paragraph" w:styleId="54">
    <w:name w:val="Balloon Text"/>
    <w:basedOn w:val="1"/>
    <w:link w:val="176"/>
    <w:qFormat/>
    <w:uiPriority w:val="0"/>
    <w:rPr>
      <w:rFonts w:ascii="Times New Roman"/>
      <w:kern w:val="2"/>
      <w:sz w:val="18"/>
      <w:szCs w:val="18"/>
    </w:rPr>
  </w:style>
  <w:style w:type="paragraph" w:styleId="55">
    <w:name w:val="footer"/>
    <w:basedOn w:val="1"/>
    <w:link w:val="177"/>
    <w:qFormat/>
    <w:uiPriority w:val="99"/>
    <w:pPr>
      <w:tabs>
        <w:tab w:val="center" w:pos="4153"/>
        <w:tab w:val="right" w:pos="8306"/>
      </w:tabs>
      <w:snapToGrid w:val="0"/>
      <w:jc w:val="left"/>
    </w:pPr>
    <w:rPr>
      <w:rFonts w:ascii="Times New Roman"/>
      <w:kern w:val="2"/>
      <w:sz w:val="18"/>
      <w:lang w:bidi="he-IL"/>
    </w:rPr>
  </w:style>
  <w:style w:type="paragraph" w:styleId="56">
    <w:name w:val="envelope return"/>
    <w:basedOn w:val="1"/>
    <w:semiHidden/>
    <w:qFormat/>
    <w:uiPriority w:val="0"/>
    <w:pPr>
      <w:snapToGrid w:val="0"/>
    </w:pPr>
    <w:rPr>
      <w:rFonts w:ascii="Arial" w:hAnsi="Arial" w:cs="Arial"/>
    </w:rPr>
  </w:style>
  <w:style w:type="paragraph" w:styleId="57">
    <w:name w:val="header"/>
    <w:basedOn w:val="1"/>
    <w:link w:val="178"/>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paragraph" w:styleId="58">
    <w:name w:val="Signature"/>
    <w:basedOn w:val="1"/>
    <w:link w:val="179"/>
    <w:semiHidden/>
    <w:qFormat/>
    <w:uiPriority w:val="0"/>
    <w:pPr>
      <w:ind w:left="4320"/>
    </w:pPr>
    <w:rPr>
      <w:rFonts w:ascii="Times New Roman"/>
      <w:kern w:val="2"/>
      <w:sz w:val="21"/>
      <w:szCs w:val="24"/>
    </w:rPr>
  </w:style>
  <w:style w:type="paragraph" w:styleId="59">
    <w:name w:val="toc 1"/>
    <w:basedOn w:val="1"/>
    <w:next w:val="1"/>
    <w:qFormat/>
    <w:uiPriority w:val="39"/>
    <w:rPr>
      <w:rFonts w:eastAsia="黑体"/>
      <w:sz w:val="28"/>
    </w:rPr>
  </w:style>
  <w:style w:type="paragraph" w:styleId="60">
    <w:name w:val="List Continue 4"/>
    <w:basedOn w:val="1"/>
    <w:semiHidden/>
    <w:qFormat/>
    <w:uiPriority w:val="0"/>
    <w:pPr>
      <w:spacing w:after="120"/>
      <w:ind w:left="1680"/>
    </w:pPr>
  </w:style>
  <w:style w:type="paragraph" w:styleId="61">
    <w:name w:val="toc 4"/>
    <w:basedOn w:val="1"/>
    <w:next w:val="1"/>
    <w:semiHidden/>
    <w:qFormat/>
    <w:uiPriority w:val="0"/>
    <w:pPr>
      <w:ind w:left="630"/>
      <w:jc w:val="left"/>
    </w:pPr>
    <w:rPr>
      <w:sz w:val="18"/>
      <w:szCs w:val="18"/>
    </w:rPr>
  </w:style>
  <w:style w:type="paragraph" w:styleId="62">
    <w:name w:val="index heading"/>
    <w:basedOn w:val="1"/>
    <w:next w:val="63"/>
    <w:semiHidden/>
    <w:qFormat/>
    <w:uiPriority w:val="0"/>
    <w:pPr>
      <w:topLinePunct/>
      <w:adjustRightInd w:val="0"/>
      <w:spacing w:line="490" w:lineRule="exact"/>
      <w:ind w:firstLine="556"/>
      <w:textAlignment w:val="baseline"/>
    </w:pPr>
    <w:rPr>
      <w:rFonts w:eastAsia="仿宋_GB2312"/>
      <w:kern w:val="0"/>
      <w:sz w:val="28"/>
      <w:szCs w:val="20"/>
    </w:rPr>
  </w:style>
  <w:style w:type="paragraph" w:styleId="63">
    <w:name w:val="index 1"/>
    <w:basedOn w:val="1"/>
    <w:next w:val="1"/>
    <w:semiHidden/>
    <w:qFormat/>
    <w:uiPriority w:val="0"/>
    <w:rPr>
      <w:rFonts w:eastAsia="仿宋_GB2312"/>
      <w:b/>
      <w:sz w:val="24"/>
      <w:szCs w:val="20"/>
    </w:rPr>
  </w:style>
  <w:style w:type="paragraph" w:styleId="64">
    <w:name w:val="Subtitle"/>
    <w:basedOn w:val="1"/>
    <w:link w:val="180"/>
    <w:qFormat/>
    <w:uiPriority w:val="0"/>
    <w:pPr>
      <w:spacing w:before="240" w:after="60" w:line="312" w:lineRule="auto"/>
      <w:jc w:val="center"/>
      <w:outlineLvl w:val="1"/>
    </w:pPr>
    <w:rPr>
      <w:rFonts w:ascii="Arial" w:hAnsi="Arial" w:cs="Arial"/>
      <w:b/>
      <w:bCs/>
      <w:kern w:val="28"/>
      <w:sz w:val="32"/>
      <w:szCs w:val="32"/>
    </w:rPr>
  </w:style>
  <w:style w:type="paragraph" w:styleId="65">
    <w:name w:val="List Number 5"/>
    <w:basedOn w:val="1"/>
    <w:semiHidden/>
    <w:qFormat/>
    <w:uiPriority w:val="0"/>
    <w:pPr>
      <w:numPr>
        <w:ilvl w:val="0"/>
        <w:numId w:val="10"/>
      </w:numPr>
    </w:pPr>
  </w:style>
  <w:style w:type="paragraph" w:styleId="66">
    <w:name w:val="List"/>
    <w:basedOn w:val="1"/>
    <w:semiHidden/>
    <w:qFormat/>
    <w:uiPriority w:val="0"/>
    <w:pPr>
      <w:ind w:left="420" w:hanging="420"/>
    </w:pPr>
  </w:style>
  <w:style w:type="paragraph" w:styleId="67">
    <w:name w:val="toc 6"/>
    <w:basedOn w:val="1"/>
    <w:next w:val="1"/>
    <w:semiHidden/>
    <w:qFormat/>
    <w:uiPriority w:val="0"/>
    <w:pPr>
      <w:ind w:left="1050"/>
      <w:jc w:val="left"/>
    </w:pPr>
    <w:rPr>
      <w:sz w:val="18"/>
      <w:szCs w:val="18"/>
    </w:rPr>
  </w:style>
  <w:style w:type="paragraph" w:styleId="68">
    <w:name w:val="List 5"/>
    <w:basedOn w:val="1"/>
    <w:semiHidden/>
    <w:qFormat/>
    <w:uiPriority w:val="0"/>
    <w:pPr>
      <w:ind w:left="2100" w:hanging="420"/>
    </w:pPr>
  </w:style>
  <w:style w:type="paragraph" w:styleId="69">
    <w:name w:val="Body Text Indent 3"/>
    <w:basedOn w:val="1"/>
    <w:link w:val="182"/>
    <w:qFormat/>
    <w:uiPriority w:val="0"/>
    <w:pPr>
      <w:ind w:left="2" w:firstLine="628" w:firstLineChars="196"/>
    </w:pPr>
    <w:rPr>
      <w:rFonts w:ascii="Arial" w:hAnsi="Arial" w:eastAsia="仿宋_GB2312"/>
      <w:b/>
      <w:kern w:val="2"/>
      <w:sz w:val="32"/>
      <w:lang w:bidi="he-IL"/>
    </w:rPr>
  </w:style>
  <w:style w:type="paragraph" w:styleId="70">
    <w:name w:val="index 7"/>
    <w:basedOn w:val="1"/>
    <w:next w:val="1"/>
    <w:qFormat/>
    <w:uiPriority w:val="0"/>
    <w:pPr>
      <w:autoSpaceDE w:val="0"/>
      <w:autoSpaceDN w:val="0"/>
      <w:adjustRightInd w:val="0"/>
      <w:spacing w:line="315" w:lineRule="atLeast"/>
      <w:ind w:left="2520" w:firstLine="459"/>
      <w:jc w:val="left"/>
      <w:textAlignment w:val="baseline"/>
    </w:pPr>
    <w:rPr>
      <w:rFonts w:ascii="宋体" w:hAnsi="Tms Rmn"/>
      <w:spacing w:val="10"/>
      <w:kern w:val="0"/>
      <w:szCs w:val="20"/>
    </w:rPr>
  </w:style>
  <w:style w:type="paragraph" w:styleId="71">
    <w:name w:val="index 9"/>
    <w:basedOn w:val="1"/>
    <w:next w:val="1"/>
    <w:qFormat/>
    <w:uiPriority w:val="0"/>
    <w:pPr>
      <w:ind w:left="1600" w:leftChars="1600"/>
    </w:pPr>
    <w:rPr>
      <w:rFonts w:ascii="Times New Roman" w:hAnsi="Times New Roman"/>
    </w:rPr>
  </w:style>
  <w:style w:type="paragraph" w:styleId="72">
    <w:name w:val="table of figures"/>
    <w:basedOn w:val="1"/>
    <w:next w:val="1"/>
    <w:semiHidden/>
    <w:qFormat/>
    <w:uiPriority w:val="0"/>
    <w:pPr>
      <w:topLinePunct/>
      <w:ind w:leftChars="200" w:hanging="200" w:hangingChars="200"/>
    </w:pPr>
  </w:style>
  <w:style w:type="paragraph" w:styleId="73">
    <w:name w:val="toc 2"/>
    <w:basedOn w:val="1"/>
    <w:next w:val="1"/>
    <w:qFormat/>
    <w:uiPriority w:val="39"/>
    <w:pPr>
      <w:ind w:left="420"/>
    </w:pPr>
    <w:rPr>
      <w:rFonts w:eastAsia="仿宋_GB2312"/>
      <w:b/>
      <w:sz w:val="24"/>
    </w:rPr>
  </w:style>
  <w:style w:type="paragraph" w:styleId="74">
    <w:name w:val="toc 9"/>
    <w:basedOn w:val="1"/>
    <w:next w:val="1"/>
    <w:semiHidden/>
    <w:qFormat/>
    <w:uiPriority w:val="0"/>
    <w:pPr>
      <w:ind w:left="1680"/>
      <w:jc w:val="left"/>
    </w:pPr>
    <w:rPr>
      <w:sz w:val="18"/>
      <w:szCs w:val="18"/>
    </w:rPr>
  </w:style>
  <w:style w:type="paragraph" w:styleId="75">
    <w:name w:val="Body Text 2"/>
    <w:basedOn w:val="1"/>
    <w:link w:val="152"/>
    <w:qFormat/>
    <w:uiPriority w:val="0"/>
    <w:pPr>
      <w:spacing w:after="120" w:line="480" w:lineRule="auto"/>
    </w:pPr>
    <w:rPr>
      <w:rFonts w:ascii="Times New Roman"/>
      <w:kern w:val="2"/>
      <w:sz w:val="21"/>
      <w:szCs w:val="24"/>
    </w:rPr>
  </w:style>
  <w:style w:type="paragraph" w:styleId="76">
    <w:name w:val="List 4"/>
    <w:basedOn w:val="1"/>
    <w:semiHidden/>
    <w:qFormat/>
    <w:uiPriority w:val="0"/>
    <w:pPr>
      <w:ind w:left="1680" w:hanging="420"/>
    </w:pPr>
  </w:style>
  <w:style w:type="paragraph" w:styleId="77">
    <w:name w:val="List Continue 2"/>
    <w:basedOn w:val="1"/>
    <w:semiHidden/>
    <w:qFormat/>
    <w:uiPriority w:val="0"/>
    <w:pPr>
      <w:spacing w:after="120"/>
      <w:ind w:left="840"/>
    </w:pPr>
  </w:style>
  <w:style w:type="paragraph" w:styleId="78">
    <w:name w:val="Message Header"/>
    <w:basedOn w:val="1"/>
    <w:link w:val="183"/>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kern w:val="2"/>
      <w:szCs w:val="24"/>
    </w:rPr>
  </w:style>
  <w:style w:type="paragraph" w:styleId="79">
    <w:name w:val="HTML Preformatted"/>
    <w:basedOn w:val="1"/>
    <w:link w:val="184"/>
    <w:qFormat/>
    <w:uiPriority w:val="99"/>
    <w:rPr>
      <w:rFonts w:ascii="Courier New" w:hAnsi="Courier New" w:cs="Courier New"/>
      <w:kern w:val="2"/>
      <w:sz w:val="20"/>
    </w:rPr>
  </w:style>
  <w:style w:type="paragraph" w:styleId="8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1">
    <w:name w:val="List Continue 3"/>
    <w:basedOn w:val="1"/>
    <w:semiHidden/>
    <w:qFormat/>
    <w:uiPriority w:val="0"/>
    <w:pPr>
      <w:spacing w:after="120"/>
      <w:ind w:left="1260"/>
    </w:pPr>
  </w:style>
  <w:style w:type="paragraph" w:styleId="82">
    <w:name w:val="index 2"/>
    <w:basedOn w:val="1"/>
    <w:next w:val="1"/>
    <w:semiHidden/>
    <w:qFormat/>
    <w:uiPriority w:val="0"/>
    <w:pPr>
      <w:ind w:left="200" w:leftChars="200"/>
    </w:pPr>
    <w:rPr>
      <w:szCs w:val="20"/>
    </w:rPr>
  </w:style>
  <w:style w:type="paragraph" w:styleId="83">
    <w:name w:val="Title"/>
    <w:basedOn w:val="1"/>
    <w:next w:val="1"/>
    <w:link w:val="185"/>
    <w:qFormat/>
    <w:uiPriority w:val="0"/>
    <w:pPr>
      <w:spacing w:before="240" w:after="60"/>
      <w:jc w:val="center"/>
      <w:outlineLvl w:val="0"/>
    </w:pPr>
    <w:rPr>
      <w:rFonts w:ascii="Arial" w:hAnsi="Arial" w:cs="Arial"/>
      <w:b/>
      <w:bCs/>
      <w:kern w:val="2"/>
      <w:sz w:val="32"/>
      <w:szCs w:val="32"/>
    </w:rPr>
  </w:style>
  <w:style w:type="paragraph" w:styleId="84">
    <w:name w:val="annotation subject"/>
    <w:basedOn w:val="27"/>
    <w:next w:val="27"/>
    <w:link w:val="186"/>
    <w:qFormat/>
    <w:uiPriority w:val="0"/>
    <w:rPr>
      <w:b/>
      <w:bCs/>
    </w:rPr>
  </w:style>
  <w:style w:type="paragraph" w:styleId="85">
    <w:name w:val="Body Text First Indent"/>
    <w:basedOn w:val="33"/>
    <w:link w:val="187"/>
    <w:semiHidden/>
    <w:qFormat/>
    <w:uiPriority w:val="0"/>
    <w:pPr>
      <w:spacing w:after="120"/>
      <w:ind w:firstLine="420"/>
      <w:jc w:val="both"/>
    </w:pPr>
    <w:rPr>
      <w:rFonts w:eastAsia="宋体"/>
      <w:sz w:val="21"/>
      <w:szCs w:val="24"/>
    </w:rPr>
  </w:style>
  <w:style w:type="paragraph" w:styleId="86">
    <w:name w:val="Body Text First Indent 2"/>
    <w:basedOn w:val="34"/>
    <w:link w:val="188"/>
    <w:semiHidden/>
    <w:qFormat/>
    <w:uiPriority w:val="0"/>
    <w:pPr>
      <w:spacing w:after="120"/>
      <w:ind w:left="420" w:firstLine="420"/>
    </w:pPr>
    <w:rPr>
      <w:rFonts w:eastAsia="宋体"/>
      <w:sz w:val="21"/>
      <w:szCs w:val="24"/>
    </w:rPr>
  </w:style>
  <w:style w:type="table" w:styleId="88">
    <w:name w:val="Table Grid"/>
    <w:basedOn w:val="8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9">
    <w:name w:val="Table Theme"/>
    <w:basedOn w:val="87"/>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Colorful 1"/>
    <w:basedOn w:val="87"/>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91">
    <w:name w:val="Table Colorful 2"/>
    <w:basedOn w:val="87"/>
    <w:semiHidden/>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top w:val="nil"/>
          <w:left w:val="single" w:color="000000" w:sz="12" w:space="0"/>
          <w:bottom w:val="nil"/>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92">
    <w:name w:val="Table Colorful 3"/>
    <w:basedOn w:val="87"/>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top w:val="nil"/>
          <w:left w:val="single" w:color="000000" w:sz="6" w:space="0"/>
          <w:bottom w:val="nil"/>
          <w:right w:val="nil"/>
          <w:insideH w:val="nil"/>
          <w:insideV w:val="nil"/>
          <w:tl2br w:val="nil"/>
          <w:tr2bl w:val="nil"/>
        </w:tcBorders>
        <w:shd w:val="solid" w:color="008080" w:fill="FFFFFF"/>
      </w:tcPr>
    </w:tblStylePr>
    <w:tblStylePr w:type="firstCol">
      <w:tblPr/>
      <w:tcPr>
        <w:tcBorders>
          <w:top w:val="nil"/>
          <w:left w:val="nil"/>
          <w:bottom w:val="single" w:color="000000" w:sz="36" w:space="0"/>
          <w:right w:val="single" w:color="000000" w:sz="6" w:space="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93">
    <w:name w:val="Table Elegant"/>
    <w:basedOn w:val="87"/>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94">
    <w:name w:val="Table Classic 1"/>
    <w:basedOn w:val="87"/>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top w:val="nil"/>
          <w:left w:val="single" w:color="000000" w:sz="6" w:space="0"/>
          <w:bottom w:val="nil"/>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5">
    <w:name w:val="Table Classic 2"/>
    <w:basedOn w:val="87"/>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top w:val="nil"/>
          <w:left w:val="single" w:color="000000" w:sz="6" w:space="0"/>
          <w:bottom w:val="nil"/>
          <w:right w:val="nil"/>
          <w:insideH w:val="nil"/>
          <w:insideV w:val="nil"/>
          <w:tl2br w:val="nil"/>
          <w:tr2bl w:val="nil"/>
        </w:tcBorders>
        <w:shd w:val="solid" w:color="800080" w:fill="FFFFFF"/>
      </w:tcPr>
    </w:tblStylePr>
    <w:tblStylePr w:type="lastRow">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6">
    <w:name w:val="Table Classic 3"/>
    <w:basedOn w:val="87"/>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top w:val="nil"/>
          <w:left w:val="single" w:color="000000" w:sz="6" w:space="0"/>
          <w:bottom w:val="nil"/>
          <w:right w:val="nil"/>
          <w:insideH w:val="nil"/>
          <w:insideV w:val="nil"/>
          <w:tl2br w:val="nil"/>
          <w:tr2bl w:val="nil"/>
        </w:tcBorders>
        <w:shd w:val="solid" w:color="000080" w:fill="FFFFFF"/>
      </w:tcPr>
    </w:tblStylePr>
    <w:tblStylePr w:type="lastRow">
      <w:rPr>
        <w:color w:val="000080"/>
      </w:rPr>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97">
    <w:name w:val="Table Classic 4"/>
    <w:basedOn w:val="87"/>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top w:val="nil"/>
          <w:left w:val="single" w:color="000000" w:sz="6" w:space="0"/>
          <w:bottom w:val="nil"/>
          <w:right w:val="nil"/>
          <w:insideH w:val="nil"/>
          <w:insideV w:val="nil"/>
          <w:tl2br w:val="nil"/>
          <w:tr2bl w:val="nil"/>
        </w:tcBorders>
        <w:shd w:val="pct50" w:color="000080" w:fill="FFFFFF"/>
      </w:tcPr>
    </w:tblStylePr>
    <w:tblStylePr w:type="lastRow">
      <w:rPr>
        <w:color w:val="000080"/>
      </w:rPr>
      <w:tblPr/>
      <w:tcPr>
        <w:tcBorders>
          <w:top w:val="nil"/>
          <w:left w:val="single" w:color="000000" w:sz="6" w:space="0"/>
          <w:bottom w:val="nil"/>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8">
    <w:name w:val="Table Simple 1"/>
    <w:basedOn w:val="87"/>
    <w:semiHidden/>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99">
    <w:name w:val="Table Simple 2"/>
    <w:basedOn w:val="87"/>
    <w:semiHidden/>
    <w:qFormat/>
    <w:uiPriority w:val="0"/>
    <w:pPr>
      <w:widowControl w:val="0"/>
      <w:jc w:val="both"/>
    </w:pPr>
    <w:tblPr/>
    <w:tblStylePr w:type="firstRow">
      <w:rPr>
        <w:b/>
        <w:bCs/>
      </w:rPr>
      <w:tblPr/>
      <w:tcPr>
        <w:tcBorders>
          <w:top w:val="nil"/>
          <w:left w:val="single" w:color="000000" w:sz="12" w:space="0"/>
          <w:bottom w:val="nil"/>
          <w:right w:val="nil"/>
          <w:insideH w:val="nil"/>
          <w:insideV w:val="nil"/>
          <w:tl2br w:val="nil"/>
          <w:tr2bl w:val="nil"/>
        </w:tcBorders>
      </w:tcPr>
    </w:tblStylePr>
    <w:tblStylePr w:type="lastRow">
      <w:rPr>
        <w:b/>
        <w:bCs/>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lastCol">
      <w:rPr>
        <w:b/>
        <w:bCs/>
      </w:rPr>
      <w:tblPr/>
      <w:tcPr>
        <w:tcBorders>
          <w:top w:val="nil"/>
          <w:left w:val="nil"/>
          <w:bottom w:val="single" w:color="000000" w:sz="6" w:space="0"/>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0">
    <w:name w:val="Table Simple 3"/>
    <w:basedOn w:val="87"/>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01">
    <w:name w:val="Table Subtle 1"/>
    <w:basedOn w:val="87"/>
    <w:semiHidden/>
    <w:qFormat/>
    <w:uiPriority w:val="0"/>
    <w:pPr>
      <w:widowControl w:val="0"/>
      <w:jc w:val="both"/>
    </w:pPr>
    <w:tblPr>
      <w:tblStyleRowBandSize w:val="1"/>
    </w:tblPr>
    <w:tblStylePr w:type="firstRow">
      <w:tblPr/>
      <w:tcPr>
        <w:tcBorders>
          <w:top w:val="single" w:color="000000" w:sz="6" w:space="0"/>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color="000000" w:sz="12" w:space="0"/>
          <w:insideH w:val="nil"/>
          <w:insideV w:val="nil"/>
          <w:tl2br w:val="nil"/>
          <w:tr2bl w:val="nil"/>
        </w:tcBorders>
      </w:tcPr>
    </w:tblStylePr>
    <w:tblStylePr w:type="lastCol">
      <w:tblPr/>
      <w:tcPr>
        <w:tcBorders>
          <w:top w:val="nil"/>
          <w:left w:val="nil"/>
          <w:bottom w:val="single" w:color="000000" w:sz="12" w:space="0"/>
          <w:right w:val="nil"/>
          <w:insideH w:val="nil"/>
          <w:insideV w:val="nil"/>
          <w:tl2br w:val="nil"/>
          <w:tr2bl w:val="nil"/>
        </w:tcBorders>
      </w:tcPr>
    </w:tblStylePr>
    <w:tblStylePr w:type="band1Horz">
      <w:tblPr/>
      <w:tcPr>
        <w:tcBorders>
          <w:top w:val="nil"/>
          <w:left w:val="single" w:color="000000" w:sz="6" w:space="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2">
    <w:name w:val="Table Subtle 2"/>
    <w:basedOn w:val="87"/>
    <w:semiHidden/>
    <w:qFormat/>
    <w:uiPriority w:val="0"/>
    <w:pPr>
      <w:widowControl w:val="0"/>
      <w:jc w:val="both"/>
    </w:pPr>
    <w:tblPr>
      <w:tblBorders>
        <w:left w:val="single" w:color="000000" w:sz="6" w:space="0"/>
        <w:right w:val="single" w:color="000000" w:sz="6" w:space="0"/>
      </w:tblBorders>
    </w:tblPr>
    <w:tblStylePr w:type="firstRow">
      <w:tblPr/>
      <w:tcPr>
        <w:tcBorders>
          <w:top w:val="nil"/>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firstCol">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cPr>
        <w:tcBorders>
          <w:top w:val="nil"/>
          <w:left w:val="nil"/>
          <w:bottom w:val="single" w:color="000000" w:sz="12" w:space="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3">
    <w:name w:val="Table 3D effects 1"/>
    <w:basedOn w:val="87"/>
    <w:semiHidden/>
    <w:qFormat/>
    <w:uiPriority w:val="0"/>
    <w:pPr>
      <w:widowControl w:val="0"/>
      <w:jc w:val="both"/>
    </w:pPr>
    <w:tblPr/>
    <w:tcPr>
      <w:shd w:val="solid" w:color="C0C0C0" w:fill="FFFFFF"/>
    </w:tcPr>
    <w:tblStylePr w:type="firstRow">
      <w:rPr>
        <w:b/>
        <w:bCs/>
        <w:color w:val="800080"/>
      </w:rPr>
      <w:tblPr/>
      <w:tcPr>
        <w:tcBorders>
          <w:top w:val="nil"/>
          <w:left w:val="single" w:color="808080" w:sz="6" w:space="0"/>
          <w:bottom w:val="nil"/>
          <w:right w:val="nil"/>
          <w:insideH w:val="nil"/>
          <w:insideV w:val="nil"/>
          <w:tl2br w:val="nil"/>
          <w:tr2bl w:val="nil"/>
        </w:tcBorders>
      </w:tcPr>
    </w:tblStylePr>
    <w:tblStylePr w:type="lastRow">
      <w:tblPr/>
      <w:tcPr>
        <w:tcBorders>
          <w:top w:val="single" w:color="FFFFFF"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single" w:color="FFFFFF" w:sz="6" w:space="0"/>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04">
    <w:name w:val="Table 3D effects 2"/>
    <w:basedOn w:val="87"/>
    <w:semiHidden/>
    <w:qFormat/>
    <w:uiPriority w:val="0"/>
    <w:pPr>
      <w:widowControl w:val="0"/>
      <w:jc w:val="both"/>
    </w:p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Horz">
      <w:tblPr/>
      <w:tcPr>
        <w:tcBorders>
          <w:top w:val="single" w:color="808080" w:sz="6" w:space="0"/>
          <w:left w:val="single" w:color="FFFFFF" w:sz="6" w:space="0"/>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5">
    <w:name w:val="Table 3D effects 3"/>
    <w:basedOn w:val="87"/>
    <w:semiHidden/>
    <w:qFormat/>
    <w:uiPriority w:val="0"/>
    <w:pPr>
      <w:widowControl w:val="0"/>
      <w:jc w:val="both"/>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single" w:color="FFFFFF" w:sz="6" w:space="0"/>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6">
    <w:name w:val="Table List 1"/>
    <w:basedOn w:val="87"/>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single" w:color="000000" w:sz="6" w:space="0"/>
          <w:bottom w:val="nil"/>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7">
    <w:name w:val="Table List 2"/>
    <w:basedOn w:val="87"/>
    <w:semiHidden/>
    <w:qFormat/>
    <w:uiPriority w:val="0"/>
    <w:pPr>
      <w:widowControl w:val="0"/>
      <w:jc w:val="both"/>
    </w:pPr>
    <w:tblPr>
      <w:tblBorders>
        <w:bottom w:val="single" w:color="808080" w:sz="12" w:space="0"/>
      </w:tblBorders>
    </w:tblPr>
    <w:tblStylePr w:type="firstRow">
      <w:rPr>
        <w:b/>
        <w:bCs/>
        <w:color w:val="FFFFFF"/>
      </w:rPr>
      <w:tblPr/>
      <w:tcPr>
        <w:tcBorders>
          <w:top w:val="nil"/>
          <w:left w:val="single" w:color="000000" w:sz="6" w:space="0"/>
          <w:bottom w:val="nil"/>
          <w:right w:val="nil"/>
          <w:insideH w:val="nil"/>
          <w:insideV w:val="nil"/>
          <w:tl2br w:val="nil"/>
          <w:tr2bl w:val="nil"/>
        </w:tcBorders>
        <w:shd w:val="pct75" w:color="008080" w:fill="008000"/>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8">
    <w:name w:val="Table List 3"/>
    <w:basedOn w:val="87"/>
    <w:semiHidden/>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top w:val="nil"/>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109">
    <w:name w:val="Table List 4"/>
    <w:basedOn w:val="87"/>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top w:val="nil"/>
          <w:left w:val="single" w:color="000000" w:sz="12" w:space="0"/>
          <w:bottom w:val="nil"/>
          <w:right w:val="nil"/>
          <w:insideH w:val="nil"/>
          <w:insideV w:val="nil"/>
          <w:tl2br w:val="nil"/>
          <w:tr2bl w:val="nil"/>
        </w:tcBorders>
        <w:shd w:val="solid" w:color="808080" w:fill="FFFFFF"/>
      </w:tcPr>
    </w:tblStylePr>
  </w:style>
  <w:style w:type="table" w:styleId="110">
    <w:name w:val="Table List 5"/>
    <w:basedOn w:val="87"/>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top w:val="nil"/>
          <w:left w:val="single" w:color="000000" w:sz="12" w:space="0"/>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111">
    <w:name w:val="Table List 6"/>
    <w:basedOn w:val="87"/>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top w:val="nil"/>
          <w:left w:val="single" w:color="000000" w:sz="12" w:space="0"/>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2">
    <w:name w:val="Table List 7"/>
    <w:basedOn w:val="87"/>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top w:val="nil"/>
          <w:left w:val="single" w:color="008000" w:sz="12" w:space="0"/>
          <w:bottom w:val="nil"/>
          <w:right w:val="nil"/>
          <w:insideH w:val="nil"/>
          <w:insideV w:val="nil"/>
          <w:tl2br w:val="nil"/>
          <w:tr2bl w:val="nil"/>
        </w:tcBorders>
        <w:shd w:val="solid" w:color="C0C0C0" w:fill="FFFFFF"/>
      </w:tcPr>
    </w:tblStylePr>
    <w:tblStylePr w:type="lastRow">
      <w:rPr>
        <w:b/>
        <w:bCs/>
      </w:rPr>
      <w:tblPr/>
      <w:tcPr>
        <w:tcBorders>
          <w:top w:val="single" w:color="008000" w:sz="12"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113">
    <w:name w:val="Table List 8"/>
    <w:basedOn w:val="87"/>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top w:val="nil"/>
          <w:left w:val="single" w:color="000000" w:sz="6" w:space="0"/>
          <w:bottom w:val="nil"/>
          <w:right w:val="nil"/>
          <w:insideH w:val="nil"/>
          <w:insideV w:val="nil"/>
          <w:tl2br w:val="nil"/>
          <w:tr2bl w:val="nil"/>
        </w:tcBorders>
        <w:shd w:val="solid" w:color="FFFF00" w:fill="FFFFFF"/>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color="auto" w:sz="6" w:space="0"/>
          <w:tr2bl w:val="nil"/>
        </w:tcBorders>
      </w:tcPr>
    </w:tblStylePr>
  </w:style>
  <w:style w:type="table" w:styleId="114">
    <w:name w:val="Table Contemporary"/>
    <w:basedOn w:val="87"/>
    <w:semiHidden/>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15">
    <w:name w:val="Table Columns 1"/>
    <w:basedOn w:val="87"/>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top w:val="nil"/>
          <w:left w:val="double" w:color="000000" w:sz="6" w:space="0"/>
          <w:bottom w:val="nil"/>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6">
    <w:name w:val="Table Columns 2"/>
    <w:basedOn w:val="87"/>
    <w:semiHidden/>
    <w:qFormat/>
    <w:uiPriority w:val="0"/>
    <w:pPr>
      <w:widowControl w:val="0"/>
      <w:jc w:val="both"/>
    </w:pPr>
    <w:rPr>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7">
    <w:name w:val="Table Columns 3"/>
    <w:basedOn w:val="87"/>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color="00008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118">
    <w:name w:val="Table Columns 4"/>
    <w:basedOn w:val="87"/>
    <w:semiHidden/>
    <w:qFormat/>
    <w:uiPriority w:val="0"/>
    <w:pPr>
      <w:widowControl w:val="0"/>
      <w:jc w:val="both"/>
    </w:p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9">
    <w:name w:val="Table Columns 5"/>
    <w:basedOn w:val="87"/>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top w:val="nil"/>
          <w:left w:val="single" w:color="808080" w:sz="6" w:space="0"/>
          <w:bottom w:val="nil"/>
          <w:right w:val="nil"/>
          <w:insideH w:val="nil"/>
          <w:insideV w:val="nil"/>
          <w:tl2br w:val="nil"/>
          <w:tr2bl w:val="nil"/>
        </w:tcBorders>
      </w:tcPr>
    </w:tblStylePr>
    <w:tblStylePr w:type="lastRow">
      <w:rPr>
        <w:b/>
        <w:bCs/>
      </w:rPr>
      <w:tblPr/>
      <w:tcPr>
        <w:tcBorders>
          <w:top w:val="single" w:color="80808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0">
    <w:name w:val="Table Grid 1"/>
    <w:basedOn w:val="87"/>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1">
    <w:name w:val="Table Grid 2"/>
    <w:basedOn w:val="87"/>
    <w:semiHidden/>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22">
    <w:name w:val="Table Grid 3"/>
    <w:basedOn w:val="87"/>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3">
    <w:name w:val="Table Grid 4"/>
    <w:basedOn w:val="87"/>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color w:val="auto"/>
      </w:rPr>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24">
    <w:name w:val="Table Grid 5"/>
    <w:basedOn w:val="87"/>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single" w:color="000000" w:sz="12" w:space="0"/>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5">
    <w:name w:val="Table Grid 6"/>
    <w:basedOn w:val="87"/>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top w:val="nil"/>
          <w:left w:val="single" w:color="000000" w:sz="6" w:space="0"/>
          <w:bottom w:val="nil"/>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6">
    <w:name w:val="Table Grid 7"/>
    <w:basedOn w:val="87"/>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single" w:color="000000" w:sz="12" w:space="0"/>
          <w:bottom w:val="nil"/>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7">
    <w:name w:val="Table Grid 8"/>
    <w:basedOn w:val="87"/>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28">
    <w:name w:val="Table Web 1"/>
    <w:basedOn w:val="87"/>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29">
    <w:name w:val="Table Web 2"/>
    <w:basedOn w:val="87"/>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0">
    <w:name w:val="Table Web 3"/>
    <w:basedOn w:val="87"/>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1">
    <w:name w:val="Table Professional"/>
    <w:basedOn w:val="87"/>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133">
    <w:name w:val="Strong"/>
    <w:qFormat/>
    <w:uiPriority w:val="0"/>
    <w:rPr>
      <w:b/>
      <w:bCs/>
    </w:rPr>
  </w:style>
  <w:style w:type="character" w:styleId="134">
    <w:name w:val="endnote reference"/>
    <w:semiHidden/>
    <w:qFormat/>
    <w:uiPriority w:val="0"/>
    <w:rPr>
      <w:vertAlign w:val="superscript"/>
    </w:rPr>
  </w:style>
  <w:style w:type="character" w:styleId="135">
    <w:name w:val="page number"/>
    <w:basedOn w:val="132"/>
    <w:qFormat/>
    <w:uiPriority w:val="0"/>
  </w:style>
  <w:style w:type="character" w:styleId="136">
    <w:name w:val="FollowedHyperlink"/>
    <w:qFormat/>
    <w:uiPriority w:val="0"/>
    <w:rPr>
      <w:color w:val="800080"/>
      <w:u w:val="single"/>
    </w:rPr>
  </w:style>
  <w:style w:type="character" w:styleId="137">
    <w:name w:val="Emphasis"/>
    <w:qFormat/>
    <w:uiPriority w:val="0"/>
    <w:rPr>
      <w:i/>
      <w:iCs/>
    </w:rPr>
  </w:style>
  <w:style w:type="character" w:styleId="138">
    <w:name w:val="line number"/>
    <w:basedOn w:val="132"/>
    <w:semiHidden/>
    <w:qFormat/>
    <w:uiPriority w:val="0"/>
  </w:style>
  <w:style w:type="character" w:styleId="139">
    <w:name w:val="HTML Definition"/>
    <w:semiHidden/>
    <w:qFormat/>
    <w:uiPriority w:val="0"/>
    <w:rPr>
      <w:i/>
      <w:iCs/>
    </w:rPr>
  </w:style>
  <w:style w:type="character" w:styleId="140">
    <w:name w:val="HTML Typewriter"/>
    <w:semiHidden/>
    <w:qFormat/>
    <w:uiPriority w:val="0"/>
    <w:rPr>
      <w:rFonts w:ascii="Courier New" w:hAnsi="Courier New" w:cs="Courier New"/>
      <w:sz w:val="20"/>
      <w:szCs w:val="20"/>
    </w:rPr>
  </w:style>
  <w:style w:type="character" w:styleId="141">
    <w:name w:val="HTML Acronym"/>
    <w:basedOn w:val="132"/>
    <w:semiHidden/>
    <w:qFormat/>
    <w:uiPriority w:val="0"/>
  </w:style>
  <w:style w:type="character" w:styleId="142">
    <w:name w:val="HTML Variable"/>
    <w:semiHidden/>
    <w:qFormat/>
    <w:uiPriority w:val="0"/>
    <w:rPr>
      <w:i/>
      <w:iCs/>
    </w:rPr>
  </w:style>
  <w:style w:type="character" w:styleId="143">
    <w:name w:val="Hyperlink"/>
    <w:basedOn w:val="132"/>
    <w:qFormat/>
    <w:uiPriority w:val="99"/>
    <w:rPr>
      <w:color w:val="0000FF"/>
      <w:u w:val="single"/>
    </w:rPr>
  </w:style>
  <w:style w:type="character" w:styleId="144">
    <w:name w:val="HTML Code"/>
    <w:semiHidden/>
    <w:qFormat/>
    <w:uiPriority w:val="0"/>
    <w:rPr>
      <w:rFonts w:ascii="Courier New" w:hAnsi="Courier New" w:cs="Courier New"/>
      <w:sz w:val="20"/>
      <w:szCs w:val="20"/>
    </w:rPr>
  </w:style>
  <w:style w:type="character" w:styleId="145">
    <w:name w:val="annotation reference"/>
    <w:qFormat/>
    <w:uiPriority w:val="0"/>
    <w:rPr>
      <w:sz w:val="21"/>
      <w:szCs w:val="21"/>
    </w:rPr>
  </w:style>
  <w:style w:type="character" w:styleId="146">
    <w:name w:val="HTML Cite"/>
    <w:semiHidden/>
    <w:qFormat/>
    <w:uiPriority w:val="0"/>
    <w:rPr>
      <w:i/>
      <w:iCs/>
    </w:rPr>
  </w:style>
  <w:style w:type="character" w:styleId="147">
    <w:name w:val="footnote reference"/>
    <w:qFormat/>
    <w:uiPriority w:val="0"/>
    <w:rPr>
      <w:vertAlign w:val="superscript"/>
    </w:rPr>
  </w:style>
  <w:style w:type="character" w:styleId="148">
    <w:name w:val="HTML Keyboard"/>
    <w:semiHidden/>
    <w:qFormat/>
    <w:uiPriority w:val="0"/>
    <w:rPr>
      <w:rFonts w:ascii="Courier New" w:hAnsi="Courier New" w:cs="Courier New"/>
      <w:sz w:val="20"/>
      <w:szCs w:val="20"/>
    </w:rPr>
  </w:style>
  <w:style w:type="character" w:styleId="149">
    <w:name w:val="HTML Sample"/>
    <w:semiHidden/>
    <w:qFormat/>
    <w:uiPriority w:val="0"/>
    <w:rPr>
      <w:rFonts w:ascii="Courier New" w:hAnsi="Courier New" w:cs="Courier New"/>
    </w:rPr>
  </w:style>
  <w:style w:type="paragraph" w:customStyle="1" w:styleId="150">
    <w:name w:val="表格文字"/>
    <w:basedOn w:val="66"/>
    <w:next w:val="1"/>
    <w:qFormat/>
    <w:uiPriority w:val="0"/>
    <w:pPr>
      <w:widowControl w:val="0"/>
    </w:pPr>
    <w:rPr>
      <w:rFonts w:ascii="宋体" w:eastAsia="幼圆"/>
      <w:kern w:val="2"/>
      <w:sz w:val="18"/>
      <w:szCs w:val="18"/>
      <w:lang w:val="en-US" w:eastAsia="zh-CN" w:bidi="ar-SA"/>
    </w:rPr>
  </w:style>
  <w:style w:type="character" w:customStyle="1" w:styleId="151">
    <w:name w:val="正文文本 Char1"/>
    <w:link w:val="33"/>
    <w:semiHidden/>
    <w:qFormat/>
    <w:uiPriority w:val="0"/>
    <w:rPr>
      <w:rFonts w:ascii="Arial" w:hAnsi="Arial" w:eastAsia="黑体"/>
      <w:b/>
      <w:kern w:val="2"/>
      <w:sz w:val="32"/>
      <w:lang w:val="en-US" w:eastAsia="zh-CN" w:bidi="ar-SA"/>
    </w:rPr>
  </w:style>
  <w:style w:type="character" w:customStyle="1" w:styleId="152">
    <w:name w:val="正文文本 2 Char1"/>
    <w:link w:val="75"/>
    <w:semiHidden/>
    <w:qFormat/>
    <w:uiPriority w:val="0"/>
    <w:rPr>
      <w:rFonts w:eastAsia="宋体"/>
      <w:kern w:val="2"/>
      <w:sz w:val="21"/>
      <w:szCs w:val="24"/>
      <w:lang w:val="en-US" w:eastAsia="zh-CN" w:bidi="ar-SA"/>
    </w:rPr>
  </w:style>
  <w:style w:type="character" w:customStyle="1" w:styleId="153">
    <w:name w:val="标题 1 Char"/>
    <w:link w:val="3"/>
    <w:qFormat/>
    <w:uiPriority w:val="0"/>
    <w:rPr>
      <w:rFonts w:eastAsia="宋体"/>
      <w:b/>
      <w:bCs/>
      <w:kern w:val="44"/>
      <w:sz w:val="44"/>
      <w:szCs w:val="44"/>
      <w:lang w:val="en-US" w:eastAsia="zh-CN" w:bidi="ar-SA"/>
    </w:rPr>
  </w:style>
  <w:style w:type="character" w:customStyle="1" w:styleId="154">
    <w:name w:val="标题 2 Char"/>
    <w:link w:val="4"/>
    <w:qFormat/>
    <w:uiPriority w:val="0"/>
    <w:rPr>
      <w:rFonts w:eastAsia="黑体"/>
      <w:bCs/>
      <w:kern w:val="2"/>
      <w:sz w:val="21"/>
      <w:szCs w:val="21"/>
      <w:lang w:val="en-US" w:eastAsia="zh-CN" w:bidi="ar-SA"/>
    </w:rPr>
  </w:style>
  <w:style w:type="character" w:customStyle="1" w:styleId="155">
    <w:name w:val="标题 3 Char1"/>
    <w:link w:val="6"/>
    <w:qFormat/>
    <w:uiPriority w:val="0"/>
    <w:rPr>
      <w:rFonts w:ascii="Times New Roman" w:hAnsi="Times New Roman" w:eastAsia="仿宋_GB2312"/>
      <w:b/>
      <w:bCs/>
      <w:kern w:val="2"/>
      <w:sz w:val="24"/>
      <w:szCs w:val="32"/>
      <w:lang w:val="en-US" w:eastAsia="zh-CN" w:bidi="ar-SA"/>
    </w:rPr>
  </w:style>
  <w:style w:type="character" w:customStyle="1" w:styleId="156">
    <w:name w:val="标题 4 Char"/>
    <w:link w:val="7"/>
    <w:qFormat/>
    <w:uiPriority w:val="0"/>
    <w:rPr>
      <w:rFonts w:ascii="Arial" w:hAnsi="Arial" w:eastAsia="黑体"/>
      <w:b/>
      <w:bCs/>
      <w:kern w:val="2"/>
      <w:sz w:val="28"/>
      <w:szCs w:val="28"/>
      <w:lang w:val="en-US" w:eastAsia="zh-CN" w:bidi="ar-SA"/>
    </w:rPr>
  </w:style>
  <w:style w:type="character" w:customStyle="1" w:styleId="157">
    <w:name w:val="正文缩进 Char"/>
    <w:link w:val="5"/>
    <w:qFormat/>
    <w:uiPriority w:val="0"/>
    <w:rPr>
      <w:rFonts w:eastAsia="宋体"/>
      <w:kern w:val="2"/>
      <w:sz w:val="24"/>
      <w:lang w:val="en-US" w:eastAsia="zh-CN" w:bidi="ar-SA"/>
    </w:rPr>
  </w:style>
  <w:style w:type="character" w:customStyle="1" w:styleId="158">
    <w:name w:val="标题 5 Char"/>
    <w:link w:val="8"/>
    <w:qFormat/>
    <w:uiPriority w:val="0"/>
    <w:rPr>
      <w:rFonts w:eastAsia="黑体"/>
      <w:bCs/>
      <w:kern w:val="2"/>
      <w:sz w:val="21"/>
      <w:szCs w:val="28"/>
      <w:lang w:val="en-US" w:eastAsia="zh-CN" w:bidi="ar-SA"/>
    </w:rPr>
  </w:style>
  <w:style w:type="character" w:customStyle="1" w:styleId="159">
    <w:name w:val="标题 6 Char"/>
    <w:link w:val="9"/>
    <w:qFormat/>
    <w:uiPriority w:val="0"/>
    <w:rPr>
      <w:rFonts w:ascii="Arial" w:hAnsi="Arial" w:eastAsia="黑体"/>
      <w:b/>
      <w:bCs/>
      <w:kern w:val="2"/>
      <w:sz w:val="24"/>
      <w:szCs w:val="24"/>
      <w:lang w:val="en-US" w:eastAsia="zh-CN" w:bidi="ar-SA"/>
    </w:rPr>
  </w:style>
  <w:style w:type="character" w:customStyle="1" w:styleId="160">
    <w:name w:val="标题 7 Char"/>
    <w:link w:val="10"/>
    <w:qFormat/>
    <w:uiPriority w:val="0"/>
    <w:rPr>
      <w:rFonts w:eastAsia="宋体"/>
      <w:b/>
      <w:bCs/>
      <w:kern w:val="2"/>
      <w:sz w:val="24"/>
      <w:szCs w:val="24"/>
      <w:lang w:val="en-US" w:eastAsia="zh-CN" w:bidi="ar-SA"/>
    </w:rPr>
  </w:style>
  <w:style w:type="character" w:customStyle="1" w:styleId="161">
    <w:name w:val="标题 8 Char"/>
    <w:link w:val="11"/>
    <w:qFormat/>
    <w:uiPriority w:val="0"/>
    <w:rPr>
      <w:rFonts w:ascii="Arial" w:hAnsi="Arial" w:eastAsia="黑体"/>
      <w:kern w:val="2"/>
      <w:sz w:val="24"/>
      <w:szCs w:val="24"/>
      <w:lang w:val="en-US" w:eastAsia="zh-CN" w:bidi="ar-SA"/>
    </w:rPr>
  </w:style>
  <w:style w:type="character" w:customStyle="1" w:styleId="162">
    <w:name w:val="标题 9 Char"/>
    <w:link w:val="12"/>
    <w:qFormat/>
    <w:uiPriority w:val="0"/>
    <w:rPr>
      <w:rFonts w:ascii="Arial" w:hAnsi="Arial" w:eastAsia="黑体"/>
      <w:kern w:val="2"/>
      <w:sz w:val="21"/>
      <w:szCs w:val="21"/>
      <w:lang w:val="en-US" w:eastAsia="zh-CN" w:bidi="ar-SA"/>
    </w:rPr>
  </w:style>
  <w:style w:type="character" w:customStyle="1" w:styleId="163">
    <w:name w:val="注释标题 Char"/>
    <w:link w:val="16"/>
    <w:semiHidden/>
    <w:qFormat/>
    <w:uiPriority w:val="0"/>
    <w:rPr>
      <w:rFonts w:eastAsia="宋体"/>
      <w:kern w:val="2"/>
      <w:sz w:val="21"/>
      <w:szCs w:val="24"/>
      <w:lang w:val="en-US" w:eastAsia="zh-CN" w:bidi="ar-SA"/>
    </w:rPr>
  </w:style>
  <w:style w:type="character" w:customStyle="1" w:styleId="164">
    <w:name w:val="电子邮件签名 Char"/>
    <w:link w:val="19"/>
    <w:semiHidden/>
    <w:qFormat/>
    <w:uiPriority w:val="0"/>
    <w:rPr>
      <w:rFonts w:eastAsia="宋体"/>
      <w:kern w:val="2"/>
      <w:sz w:val="21"/>
      <w:szCs w:val="24"/>
      <w:lang w:val="en-US" w:eastAsia="zh-CN" w:bidi="ar-SA"/>
    </w:rPr>
  </w:style>
  <w:style w:type="character" w:customStyle="1" w:styleId="165">
    <w:name w:val="列表项目符号 Char"/>
    <w:link w:val="23"/>
    <w:semiHidden/>
    <w:qFormat/>
    <w:uiPriority w:val="0"/>
    <w:rPr>
      <w:kern w:val="2"/>
      <w:sz w:val="21"/>
      <w:szCs w:val="24"/>
    </w:rPr>
  </w:style>
  <w:style w:type="character" w:customStyle="1" w:styleId="166">
    <w:name w:val="文档结构图 Char"/>
    <w:link w:val="25"/>
    <w:qFormat/>
    <w:uiPriority w:val="0"/>
    <w:rPr>
      <w:rFonts w:eastAsia="宋体"/>
      <w:kern w:val="2"/>
      <w:sz w:val="21"/>
      <w:szCs w:val="24"/>
      <w:lang w:val="en-US" w:eastAsia="zh-CN" w:bidi="ar-SA"/>
    </w:rPr>
  </w:style>
  <w:style w:type="character" w:customStyle="1" w:styleId="167">
    <w:name w:val="批注文字 Char1"/>
    <w:link w:val="27"/>
    <w:qFormat/>
    <w:uiPriority w:val="0"/>
    <w:rPr>
      <w:rFonts w:eastAsia="宋体"/>
      <w:kern w:val="2"/>
      <w:sz w:val="21"/>
      <w:szCs w:val="24"/>
      <w:lang w:val="en-US" w:eastAsia="zh-CN" w:bidi="ar-SA"/>
    </w:rPr>
  </w:style>
  <w:style w:type="character" w:customStyle="1" w:styleId="168">
    <w:name w:val="称呼 Char"/>
    <w:link w:val="29"/>
    <w:semiHidden/>
    <w:qFormat/>
    <w:uiPriority w:val="0"/>
    <w:rPr>
      <w:rFonts w:eastAsia="宋体"/>
      <w:kern w:val="2"/>
      <w:sz w:val="21"/>
      <w:szCs w:val="24"/>
      <w:lang w:val="en-US" w:eastAsia="zh-CN" w:bidi="ar-SA"/>
    </w:rPr>
  </w:style>
  <w:style w:type="character" w:customStyle="1" w:styleId="169">
    <w:name w:val="正文文本 3 Char"/>
    <w:link w:val="30"/>
    <w:qFormat/>
    <w:uiPriority w:val="0"/>
    <w:rPr>
      <w:rFonts w:eastAsia="宋体"/>
      <w:kern w:val="2"/>
      <w:sz w:val="16"/>
      <w:szCs w:val="16"/>
      <w:lang w:val="en-US" w:eastAsia="zh-CN" w:bidi="ar-SA"/>
    </w:rPr>
  </w:style>
  <w:style w:type="character" w:customStyle="1" w:styleId="170">
    <w:name w:val="结束语 Char"/>
    <w:link w:val="31"/>
    <w:semiHidden/>
    <w:qFormat/>
    <w:uiPriority w:val="0"/>
    <w:rPr>
      <w:rFonts w:eastAsia="宋体"/>
      <w:kern w:val="2"/>
      <w:sz w:val="21"/>
      <w:szCs w:val="24"/>
      <w:lang w:val="en-US" w:eastAsia="zh-CN" w:bidi="ar-SA"/>
    </w:rPr>
  </w:style>
  <w:style w:type="character" w:customStyle="1" w:styleId="171">
    <w:name w:val="正文文本缩进 Char"/>
    <w:link w:val="34"/>
    <w:qFormat/>
    <w:uiPriority w:val="0"/>
    <w:rPr>
      <w:rFonts w:ascii="Arial" w:hAnsi="Arial" w:eastAsia="仿宋_GB2312"/>
      <w:kern w:val="2"/>
      <w:sz w:val="28"/>
      <w:lang w:val="en-US" w:eastAsia="zh-CN" w:bidi="ar-SA"/>
    </w:rPr>
  </w:style>
  <w:style w:type="character" w:customStyle="1" w:styleId="172">
    <w:name w:val="HTML 地址 Char"/>
    <w:link w:val="41"/>
    <w:semiHidden/>
    <w:qFormat/>
    <w:uiPriority w:val="0"/>
    <w:rPr>
      <w:rFonts w:eastAsia="宋体"/>
      <w:i/>
      <w:iCs/>
      <w:kern w:val="2"/>
      <w:sz w:val="21"/>
      <w:szCs w:val="24"/>
      <w:lang w:val="en-US" w:eastAsia="zh-CN" w:bidi="ar-SA"/>
    </w:rPr>
  </w:style>
  <w:style w:type="character" w:customStyle="1" w:styleId="173">
    <w:name w:val="纯文本 Char"/>
    <w:link w:val="45"/>
    <w:qFormat/>
    <w:uiPriority w:val="0"/>
    <w:rPr>
      <w:rFonts w:ascii="宋体" w:hAnsi="Courier New" w:eastAsia="宋体"/>
      <w:kern w:val="2"/>
      <w:sz w:val="24"/>
      <w:lang w:val="en-US" w:eastAsia="zh-CN" w:bidi="ar-SA"/>
    </w:rPr>
  </w:style>
  <w:style w:type="character" w:customStyle="1" w:styleId="174">
    <w:name w:val="日期 Char"/>
    <w:link w:val="50"/>
    <w:qFormat/>
    <w:uiPriority w:val="0"/>
    <w:rPr>
      <w:rFonts w:eastAsia="宋体"/>
      <w:kern w:val="2"/>
      <w:sz w:val="21"/>
      <w:szCs w:val="24"/>
      <w:lang w:val="en-US" w:eastAsia="zh-CN" w:bidi="ar-SA"/>
    </w:rPr>
  </w:style>
  <w:style w:type="character" w:customStyle="1" w:styleId="175">
    <w:name w:val="正文文本缩进 2 Char"/>
    <w:link w:val="51"/>
    <w:qFormat/>
    <w:uiPriority w:val="0"/>
    <w:rPr>
      <w:rFonts w:ascii="Arial" w:hAnsi="Arial" w:eastAsia="仿宋_GB2312"/>
      <w:b/>
      <w:kern w:val="2"/>
      <w:sz w:val="28"/>
      <w:lang w:val="en-US" w:eastAsia="zh-CN" w:bidi="ar-SA"/>
    </w:rPr>
  </w:style>
  <w:style w:type="character" w:customStyle="1" w:styleId="176">
    <w:name w:val="批注框文本 Char"/>
    <w:link w:val="54"/>
    <w:qFormat/>
    <w:uiPriority w:val="0"/>
    <w:rPr>
      <w:rFonts w:eastAsia="宋体"/>
      <w:kern w:val="2"/>
      <w:sz w:val="18"/>
      <w:szCs w:val="18"/>
      <w:lang w:val="en-US" w:eastAsia="zh-CN" w:bidi="ar-SA"/>
    </w:rPr>
  </w:style>
  <w:style w:type="character" w:customStyle="1" w:styleId="177">
    <w:name w:val="页脚 Char"/>
    <w:link w:val="55"/>
    <w:qFormat/>
    <w:uiPriority w:val="99"/>
    <w:rPr>
      <w:rFonts w:eastAsia="宋体"/>
      <w:kern w:val="2"/>
      <w:sz w:val="18"/>
      <w:lang w:val="en-US" w:eastAsia="zh-CN" w:bidi="he-IL"/>
    </w:rPr>
  </w:style>
  <w:style w:type="character" w:customStyle="1" w:styleId="178">
    <w:name w:val="页眉 Char"/>
    <w:link w:val="57"/>
    <w:qFormat/>
    <w:uiPriority w:val="0"/>
    <w:rPr>
      <w:rFonts w:eastAsia="宋体"/>
      <w:kern w:val="2"/>
      <w:sz w:val="18"/>
      <w:szCs w:val="18"/>
      <w:lang w:val="en-US" w:eastAsia="zh-CN" w:bidi="ar-SA"/>
    </w:rPr>
  </w:style>
  <w:style w:type="character" w:customStyle="1" w:styleId="179">
    <w:name w:val="签名 Char"/>
    <w:link w:val="58"/>
    <w:semiHidden/>
    <w:qFormat/>
    <w:uiPriority w:val="0"/>
    <w:rPr>
      <w:rFonts w:eastAsia="宋体"/>
      <w:kern w:val="2"/>
      <w:sz w:val="21"/>
      <w:szCs w:val="24"/>
      <w:lang w:val="en-US" w:eastAsia="zh-CN" w:bidi="ar-SA"/>
    </w:rPr>
  </w:style>
  <w:style w:type="character" w:customStyle="1" w:styleId="180">
    <w:name w:val="副标题 Char"/>
    <w:link w:val="64"/>
    <w:qFormat/>
    <w:uiPriority w:val="0"/>
    <w:rPr>
      <w:rFonts w:ascii="Arial" w:hAnsi="Arial" w:eastAsia="宋体" w:cs="Arial"/>
      <w:b/>
      <w:bCs/>
      <w:kern w:val="28"/>
      <w:sz w:val="32"/>
      <w:szCs w:val="32"/>
      <w:lang w:val="en-US" w:eastAsia="zh-CN" w:bidi="ar-SA"/>
    </w:rPr>
  </w:style>
  <w:style w:type="character" w:customStyle="1" w:styleId="181">
    <w:name w:val="脚注文本 Char"/>
    <w:link w:val="35"/>
    <w:qFormat/>
    <w:uiPriority w:val="0"/>
    <w:rPr>
      <w:rFonts w:eastAsia="宋体"/>
      <w:kern w:val="2"/>
      <w:sz w:val="18"/>
      <w:szCs w:val="18"/>
      <w:lang w:val="en-US" w:eastAsia="zh-CN" w:bidi="ar-SA"/>
    </w:rPr>
  </w:style>
  <w:style w:type="character" w:customStyle="1" w:styleId="182">
    <w:name w:val="正文文本缩进 3 Char"/>
    <w:link w:val="69"/>
    <w:qFormat/>
    <w:uiPriority w:val="0"/>
    <w:rPr>
      <w:rFonts w:ascii="Arial" w:hAnsi="Arial" w:eastAsia="仿宋_GB2312"/>
      <w:b/>
      <w:kern w:val="2"/>
      <w:sz w:val="32"/>
      <w:lang w:val="en-US" w:eastAsia="zh-CN" w:bidi="he-IL"/>
    </w:rPr>
  </w:style>
  <w:style w:type="character" w:customStyle="1" w:styleId="183">
    <w:name w:val="信息标题 Char"/>
    <w:link w:val="78"/>
    <w:semiHidden/>
    <w:qFormat/>
    <w:uiPriority w:val="0"/>
    <w:rPr>
      <w:rFonts w:ascii="Arial" w:hAnsi="Arial" w:eastAsia="宋体" w:cs="Arial"/>
      <w:kern w:val="2"/>
      <w:sz w:val="24"/>
      <w:szCs w:val="24"/>
      <w:lang w:val="en-US" w:eastAsia="zh-CN" w:bidi="ar-SA"/>
    </w:rPr>
  </w:style>
  <w:style w:type="character" w:customStyle="1" w:styleId="184">
    <w:name w:val="HTML 预设格式 Char"/>
    <w:link w:val="79"/>
    <w:qFormat/>
    <w:uiPriority w:val="99"/>
    <w:rPr>
      <w:rFonts w:ascii="Courier New" w:hAnsi="Courier New" w:eastAsia="宋体" w:cs="Courier New"/>
      <w:kern w:val="2"/>
      <w:lang w:val="en-US" w:eastAsia="zh-CN" w:bidi="ar-SA"/>
    </w:rPr>
  </w:style>
  <w:style w:type="character" w:customStyle="1" w:styleId="185">
    <w:name w:val="标题 Char2"/>
    <w:link w:val="83"/>
    <w:qFormat/>
    <w:uiPriority w:val="0"/>
    <w:rPr>
      <w:rFonts w:ascii="Arial" w:hAnsi="Arial" w:eastAsia="宋体" w:cs="Arial"/>
      <w:b/>
      <w:bCs/>
      <w:kern w:val="2"/>
      <w:sz w:val="32"/>
      <w:szCs w:val="32"/>
      <w:lang w:val="en-US" w:eastAsia="zh-CN" w:bidi="ar-SA"/>
    </w:rPr>
  </w:style>
  <w:style w:type="character" w:customStyle="1" w:styleId="186">
    <w:name w:val="批注主题 Char"/>
    <w:link w:val="84"/>
    <w:qFormat/>
    <w:uiPriority w:val="0"/>
    <w:rPr>
      <w:rFonts w:eastAsia="宋体"/>
      <w:b/>
      <w:bCs/>
      <w:kern w:val="2"/>
      <w:sz w:val="21"/>
      <w:szCs w:val="24"/>
      <w:lang w:val="en-US" w:eastAsia="zh-CN" w:bidi="ar-SA"/>
    </w:rPr>
  </w:style>
  <w:style w:type="character" w:customStyle="1" w:styleId="187">
    <w:name w:val="正文首行缩进 Char"/>
    <w:link w:val="85"/>
    <w:semiHidden/>
    <w:qFormat/>
    <w:uiPriority w:val="0"/>
    <w:rPr>
      <w:rFonts w:ascii="Arial" w:hAnsi="Arial" w:eastAsia="宋体"/>
      <w:b/>
      <w:kern w:val="2"/>
      <w:sz w:val="21"/>
      <w:szCs w:val="24"/>
      <w:lang w:val="en-US" w:eastAsia="zh-CN" w:bidi="ar-SA"/>
    </w:rPr>
  </w:style>
  <w:style w:type="character" w:customStyle="1" w:styleId="188">
    <w:name w:val="正文首行缩进 2 Char"/>
    <w:link w:val="86"/>
    <w:semiHidden/>
    <w:qFormat/>
    <w:uiPriority w:val="0"/>
    <w:rPr>
      <w:rFonts w:ascii="Arial" w:hAnsi="Arial" w:eastAsia="宋体"/>
      <w:kern w:val="2"/>
      <w:sz w:val="21"/>
      <w:szCs w:val="24"/>
      <w:lang w:val="en-US" w:eastAsia="zh-CN" w:bidi="ar-SA"/>
    </w:rPr>
  </w:style>
  <w:style w:type="character" w:customStyle="1" w:styleId="189">
    <w:name w:val="标题 1 Char1"/>
    <w:link w:val="3"/>
    <w:qFormat/>
    <w:uiPriority w:val="0"/>
    <w:rPr>
      <w:rFonts w:ascii="Arial" w:hAnsi="Arial" w:eastAsia="仿宋_GB2312"/>
      <w:b/>
      <w:kern w:val="2"/>
      <w:sz w:val="32"/>
      <w:lang w:val="en-US" w:eastAsia="zh-CN" w:bidi="he-IL"/>
    </w:rPr>
  </w:style>
  <w:style w:type="character" w:customStyle="1" w:styleId="190">
    <w:name w:val="标题 2 Char1"/>
    <w:link w:val="4"/>
    <w:qFormat/>
    <w:uiPriority w:val="0"/>
    <w:rPr>
      <w:rFonts w:ascii="Arial" w:hAnsi="Arial" w:eastAsia="仿宋_GB2312"/>
      <w:b/>
      <w:bCs/>
      <w:kern w:val="2"/>
      <w:sz w:val="32"/>
      <w:szCs w:val="32"/>
      <w:lang w:val="en-US" w:eastAsia="zh-CN" w:bidi="ar-SA"/>
    </w:rPr>
  </w:style>
  <w:style w:type="character" w:customStyle="1" w:styleId="191">
    <w:name w:val="标题 2 字符"/>
    <w:basedOn w:val="132"/>
    <w:link w:val="4"/>
    <w:semiHidden/>
    <w:qFormat/>
    <w:uiPriority w:val="0"/>
    <w:rPr>
      <w:rFonts w:ascii="Times New Roman" w:hAnsi="Times New Roman" w:eastAsia="黑体" w:cs="Times New Roman"/>
      <w:bCs/>
      <w:szCs w:val="21"/>
    </w:rPr>
  </w:style>
  <w:style w:type="character" w:customStyle="1" w:styleId="192">
    <w:name w:val="节标题 1.1 Char"/>
    <w:basedOn w:val="132"/>
    <w:link w:val="4"/>
    <w:qFormat/>
    <w:uiPriority w:val="0"/>
    <w:rPr>
      <w:rFonts w:eastAsia="黑体"/>
      <w:bCs/>
      <w:kern w:val="2"/>
      <w:sz w:val="21"/>
      <w:szCs w:val="21"/>
      <w:lang w:val="en-US" w:eastAsia="zh-CN" w:bidi="ar-SA"/>
    </w:rPr>
  </w:style>
  <w:style w:type="paragraph" w:customStyle="1" w:styleId="193">
    <w:name w:val="Default"/>
    <w:qFormat/>
    <w:uiPriority w:val="0"/>
    <w:pPr>
      <w:widowControl w:val="0"/>
      <w:autoSpaceDE w:val="0"/>
      <w:autoSpaceDN w:val="0"/>
      <w:adjustRightInd w:val="0"/>
    </w:pPr>
    <w:rPr>
      <w:rFonts w:ascii="Arial" w:hAnsi="Arial" w:eastAsia="宋体" w:cs="Times New Roman"/>
      <w:color w:val="000000"/>
      <w:sz w:val="24"/>
      <w:lang w:val="en-US" w:eastAsia="zh-CN" w:bidi="ar-SA"/>
    </w:rPr>
  </w:style>
  <w:style w:type="paragraph" w:customStyle="1" w:styleId="194">
    <w:name w:val="Body Text First Indent 21"/>
    <w:basedOn w:val="34"/>
    <w:next w:val="1"/>
    <w:qFormat/>
    <w:uiPriority w:val="0"/>
    <w:pPr>
      <w:ind w:firstLine="420" w:firstLineChars="200"/>
    </w:pPr>
    <w:rPr>
      <w:sz w:val="21"/>
      <w:szCs w:val="24"/>
    </w:rPr>
  </w:style>
  <w:style w:type="paragraph" w:customStyle="1" w:styleId="195">
    <w:name w:val="无间隔1"/>
    <w:next w:val="1"/>
    <w:qFormat/>
    <w:uiPriority w:val="0"/>
    <w:rPr>
      <w:rFonts w:ascii="Times New Roman" w:hAnsi="Times New Roman" w:eastAsia="宋体" w:cs="Times New Roman"/>
      <w:sz w:val="22"/>
      <w:szCs w:val="22"/>
      <w:lang w:val="en-US" w:eastAsia="zh-CN" w:bidi="ar-SA"/>
    </w:rPr>
  </w:style>
  <w:style w:type="paragraph" w:customStyle="1" w:styleId="196">
    <w:name w:val="p16"/>
    <w:next w:val="73"/>
    <w:qFormat/>
    <w:uiPriority w:val="0"/>
    <w:pPr>
      <w:ind w:firstLine="420"/>
      <w:jc w:val="both"/>
    </w:pPr>
    <w:rPr>
      <w:rFonts w:ascii="宋体" w:hAnsi="Times New Roman" w:eastAsia="宋体" w:cs="宋体"/>
      <w:sz w:val="21"/>
      <w:szCs w:val="21"/>
      <w:lang w:val="en-US" w:eastAsia="zh-CN" w:bidi="ar-SA"/>
    </w:rPr>
  </w:style>
  <w:style w:type="character" w:customStyle="1" w:styleId="197">
    <w:name w:val="NormalCharacter"/>
    <w:qFormat/>
    <w:uiPriority w:val="0"/>
    <w:rPr>
      <w:rFonts w:ascii="宋体"/>
      <w:sz w:val="24"/>
      <w:lang w:val="en-US" w:eastAsia="zh-CN" w:bidi="ar-SA"/>
    </w:rPr>
  </w:style>
  <w:style w:type="character" w:customStyle="1" w:styleId="198">
    <w:name w:val="副标题 Char1"/>
    <w:qFormat/>
    <w:uiPriority w:val="0"/>
    <w:rPr>
      <w:rFonts w:ascii="Cambria" w:hAnsi="Cambria" w:cs="Times New Roman"/>
      <w:b/>
      <w:bCs/>
      <w:kern w:val="28"/>
      <w:sz w:val="32"/>
      <w:szCs w:val="32"/>
    </w:rPr>
  </w:style>
  <w:style w:type="character" w:customStyle="1" w:styleId="199">
    <w:name w:val="批注框文本 Char1"/>
    <w:semiHidden/>
    <w:qFormat/>
    <w:uiPriority w:val="0"/>
    <w:rPr>
      <w:rFonts w:ascii="Calibri" w:hAnsi="Calibri" w:eastAsia="宋体" w:cs="Times New Roman"/>
      <w:kern w:val="0"/>
      <w:sz w:val="18"/>
      <w:szCs w:val="18"/>
    </w:rPr>
  </w:style>
  <w:style w:type="character" w:customStyle="1" w:styleId="200">
    <w:name w:val="标题 Char"/>
    <w:qFormat/>
    <w:uiPriority w:val="0"/>
    <w:rPr>
      <w:rFonts w:ascii="宋体" w:hAnsi="Arial" w:eastAsia="宋体"/>
      <w:b/>
      <w:kern w:val="2"/>
      <w:sz w:val="24"/>
      <w:lang w:val="en-US" w:eastAsia="zh-CN" w:bidi="ar-SA"/>
    </w:rPr>
  </w:style>
  <w:style w:type="character" w:customStyle="1" w:styleId="201">
    <w:name w:val="样式 标题 5 + Arial Char"/>
    <w:link w:val="202"/>
    <w:qFormat/>
    <w:uiPriority w:val="0"/>
    <w:rPr>
      <w:rFonts w:ascii="黑体" w:hAnsi="Arial" w:eastAsia="黑体"/>
      <w:sz w:val="21"/>
      <w:lang w:val="zh-CN"/>
    </w:rPr>
  </w:style>
  <w:style w:type="paragraph" w:customStyle="1" w:styleId="202">
    <w:name w:val="样式 标题 5 + Arial"/>
    <w:basedOn w:val="8"/>
    <w:link w:val="201"/>
    <w:semiHidden/>
    <w:qFormat/>
    <w:uiPriority w:val="0"/>
    <w:pPr>
      <w:keepNext w:val="0"/>
      <w:keepLines w:val="0"/>
      <w:autoSpaceDE w:val="0"/>
      <w:autoSpaceDN w:val="0"/>
      <w:adjustRightInd w:val="0"/>
      <w:ind w:left="180" w:hanging="180"/>
      <w:jc w:val="left"/>
    </w:pPr>
    <w:rPr>
      <w:rFonts w:ascii="黑体" w:hAnsi="Arial"/>
      <w:bCs w:val="0"/>
      <w:kern w:val="0"/>
      <w:szCs w:val="20"/>
      <w:lang w:val="zh-CN"/>
    </w:rPr>
  </w:style>
  <w:style w:type="character" w:customStyle="1" w:styleId="203">
    <w:name w:val="注释标题 Char1"/>
    <w:semiHidden/>
    <w:qFormat/>
    <w:uiPriority w:val="0"/>
    <w:rPr>
      <w:rFonts w:ascii="Times New Roman" w:hAnsi="Times New Roman"/>
      <w:kern w:val="2"/>
      <w:sz w:val="21"/>
      <w:szCs w:val="24"/>
    </w:rPr>
  </w:style>
  <w:style w:type="character" w:customStyle="1" w:styleId="204">
    <w:name w:val="正文文本 2 Char"/>
    <w:qFormat/>
    <w:uiPriority w:val="0"/>
    <w:rPr>
      <w:rFonts w:eastAsia="宋体"/>
      <w:kern w:val="2"/>
      <w:sz w:val="21"/>
      <w:szCs w:val="24"/>
      <w:lang w:val="en-US" w:eastAsia="zh-CN" w:bidi="ar-SA"/>
    </w:rPr>
  </w:style>
  <w:style w:type="character" w:customStyle="1" w:styleId="205">
    <w:name w:val="notetitle"/>
    <w:basedOn w:val="132"/>
    <w:qFormat/>
    <w:uiPriority w:val="0"/>
  </w:style>
  <w:style w:type="character" w:customStyle="1" w:styleId="206">
    <w:name w:val="_Style 204"/>
    <w:qFormat/>
    <w:uiPriority w:val="0"/>
    <w:rPr>
      <w:rFonts w:ascii="Cambria" w:hAnsi="Cambria" w:eastAsia="宋体"/>
      <w:b/>
      <w:i/>
      <w:sz w:val="24"/>
      <w:szCs w:val="24"/>
    </w:rPr>
  </w:style>
  <w:style w:type="character" w:customStyle="1" w:styleId="207">
    <w:name w:val="_Style 205"/>
    <w:qFormat/>
    <w:uiPriority w:val="0"/>
    <w:rPr>
      <w:i/>
      <w:color w:val="5A5A5A"/>
    </w:rPr>
  </w:style>
  <w:style w:type="character" w:customStyle="1" w:styleId="208">
    <w:name w:val="样式 宋体 小四"/>
    <w:qFormat/>
    <w:uiPriority w:val="0"/>
    <w:rPr>
      <w:rFonts w:ascii="宋体" w:hAnsi="宋体"/>
      <w:sz w:val="24"/>
    </w:rPr>
  </w:style>
  <w:style w:type="character" w:customStyle="1" w:styleId="209">
    <w:name w:val="标题5 Char"/>
    <w:link w:val="210"/>
    <w:qFormat/>
    <w:uiPriority w:val="0"/>
    <w:rPr>
      <w:rFonts w:ascii="宋体" w:hAnsi="宋体" w:eastAsia="宋体"/>
      <w:bCs/>
      <w:sz w:val="24"/>
      <w:szCs w:val="32"/>
      <w:lang w:val="en-US" w:eastAsia="zh-CN" w:bidi="ar-SA"/>
    </w:rPr>
  </w:style>
  <w:style w:type="paragraph" w:customStyle="1" w:styleId="210">
    <w:name w:val="标题5"/>
    <w:basedOn w:val="5"/>
    <w:link w:val="209"/>
    <w:qFormat/>
    <w:uiPriority w:val="0"/>
    <w:pPr>
      <w:keepNext/>
      <w:keepLines/>
      <w:tabs>
        <w:tab w:val="left" w:pos="567"/>
      </w:tabs>
      <w:spacing w:before="260" w:after="260" w:line="240" w:lineRule="auto"/>
      <w:ind w:left="936" w:hanging="680"/>
      <w:textAlignment w:val="baseline"/>
      <w:outlineLvl w:val="4"/>
    </w:pPr>
    <w:rPr>
      <w:rFonts w:ascii="宋体" w:hAnsi="宋体"/>
      <w:bCs/>
      <w:kern w:val="0"/>
      <w:szCs w:val="32"/>
    </w:rPr>
  </w:style>
  <w:style w:type="character" w:customStyle="1" w:styleId="211">
    <w:name w:val="Body Text(ch) Char"/>
    <w:semiHidden/>
    <w:qFormat/>
    <w:uiPriority w:val="0"/>
    <w:rPr>
      <w:kern w:val="2"/>
      <w:sz w:val="24"/>
    </w:rPr>
  </w:style>
  <w:style w:type="character" w:customStyle="1" w:styleId="212">
    <w:name w:val="01 Char"/>
    <w:basedOn w:val="213"/>
    <w:link w:val="216"/>
    <w:qFormat/>
    <w:uiPriority w:val="0"/>
  </w:style>
  <w:style w:type="character" w:customStyle="1" w:styleId="213">
    <w:name w:val="样式1正文（首行缩进两字） Char Char"/>
    <w:link w:val="214"/>
    <w:qFormat/>
    <w:uiPriority w:val="0"/>
    <w:rPr>
      <w:rFonts w:ascii="宋体" w:hAnsi="宋体" w:eastAsia="宋体" w:cs="宋体"/>
      <w:kern w:val="2"/>
      <w:sz w:val="21"/>
      <w:szCs w:val="21"/>
      <w:lang w:val="en-US" w:eastAsia="zh-CN" w:bidi="ar-SA"/>
    </w:rPr>
  </w:style>
  <w:style w:type="paragraph" w:customStyle="1" w:styleId="214">
    <w:name w:val="样式1正文（首行缩进两字） Char"/>
    <w:basedOn w:val="1"/>
    <w:next w:val="215"/>
    <w:link w:val="213"/>
    <w:semiHidden/>
    <w:qFormat/>
    <w:uiPriority w:val="0"/>
    <w:pPr>
      <w:tabs>
        <w:tab w:val="left" w:pos="3585"/>
      </w:tabs>
      <w:snapToGrid w:val="0"/>
      <w:spacing w:afterLines="10" w:line="312" w:lineRule="exact"/>
    </w:pPr>
    <w:rPr>
      <w:rFonts w:hAnsi="宋体" w:cs="宋体"/>
      <w:kern w:val="2"/>
      <w:sz w:val="21"/>
      <w:szCs w:val="21"/>
    </w:rPr>
  </w:style>
  <w:style w:type="paragraph" w:customStyle="1" w:styleId="215">
    <w:name w:val="样式 正文（首行缩进两字） Char + Times New Roman"/>
    <w:basedOn w:val="214"/>
    <w:semiHidden/>
    <w:qFormat/>
    <w:uiPriority w:val="0"/>
    <w:pPr>
      <w:overflowPunct w:val="0"/>
      <w:topLinePunct/>
      <w:snapToGrid/>
      <w:spacing w:afterLines="0" w:line="240" w:lineRule="auto"/>
      <w:ind w:firstLine="420" w:firstLineChars="200"/>
    </w:pPr>
    <w:rPr>
      <w:color w:val="000000"/>
    </w:rPr>
  </w:style>
  <w:style w:type="paragraph" w:customStyle="1" w:styleId="216">
    <w:name w:val="01"/>
    <w:basedOn w:val="214"/>
    <w:link w:val="212"/>
    <w:qFormat/>
    <w:uiPriority w:val="0"/>
    <w:pPr>
      <w:overflowPunct w:val="0"/>
      <w:topLinePunct/>
      <w:snapToGrid/>
      <w:spacing w:afterLines="0" w:line="240" w:lineRule="auto"/>
      <w:ind w:firstLine="420" w:firstLineChars="200"/>
    </w:pPr>
    <w:rPr>
      <w:rFonts w:ascii="Times New Roman" w:cs="Times New Roman"/>
    </w:rPr>
  </w:style>
  <w:style w:type="character" w:customStyle="1" w:styleId="217">
    <w:name w:val="3z Char"/>
    <w:link w:val="218"/>
    <w:qFormat/>
    <w:locked/>
    <w:uiPriority w:val="0"/>
    <w:rPr>
      <w:rFonts w:ascii="EU-F1" w:eastAsia="黑体"/>
      <w:kern w:val="2"/>
      <w:sz w:val="21"/>
      <w:szCs w:val="21"/>
      <w:lang w:bidi="ar-SA"/>
    </w:rPr>
  </w:style>
  <w:style w:type="paragraph" w:customStyle="1" w:styleId="218">
    <w:name w:val="3z"/>
    <w:basedOn w:val="1"/>
    <w:link w:val="217"/>
    <w:qFormat/>
    <w:uiPriority w:val="0"/>
    <w:pPr>
      <w:topLinePunct/>
      <w:spacing w:line="312" w:lineRule="exact"/>
    </w:pPr>
    <w:rPr>
      <w:rFonts w:ascii="EU-F1" w:eastAsia="黑体"/>
      <w:kern w:val="2"/>
      <w:sz w:val="21"/>
      <w:szCs w:val="21"/>
    </w:rPr>
  </w:style>
  <w:style w:type="character" w:customStyle="1" w:styleId="219">
    <w:name w:val="正文首行缩进 Char1"/>
    <w:semiHidden/>
    <w:qFormat/>
    <w:uiPriority w:val="0"/>
    <w:rPr>
      <w:rFonts w:ascii="方正小标宋简体" w:eastAsia="宋体"/>
      <w:b/>
      <w:spacing w:val="4"/>
      <w:w w:val="95"/>
      <w:kern w:val="2"/>
      <w:sz w:val="28"/>
      <w:szCs w:val="24"/>
      <w:lang w:val="en-US" w:eastAsia="zh-CN" w:bidi="ar-SA"/>
    </w:rPr>
  </w:style>
  <w:style w:type="character" w:customStyle="1" w:styleId="220">
    <w:name w:val=" Char Char2"/>
    <w:semiHidden/>
    <w:qFormat/>
    <w:uiPriority w:val="0"/>
    <w:rPr>
      <w:rFonts w:eastAsia="宋体"/>
      <w:kern w:val="2"/>
      <w:sz w:val="18"/>
      <w:szCs w:val="18"/>
      <w:lang w:val="en-US" w:eastAsia="zh-CN" w:bidi="ar-SA"/>
    </w:rPr>
  </w:style>
  <w:style w:type="character" w:customStyle="1" w:styleId="221">
    <w:name w:val="Table caption Char"/>
    <w:qFormat/>
    <w:uiPriority w:val="0"/>
    <w:rPr>
      <w:rFonts w:ascii="黑体" w:hAnsi="Tms Rmn" w:eastAsia="黑体"/>
      <w:spacing w:val="10"/>
      <w:sz w:val="28"/>
    </w:rPr>
  </w:style>
  <w:style w:type="character" w:customStyle="1" w:styleId="222">
    <w:name w:val="文档结构图 Char1"/>
    <w:semiHidden/>
    <w:qFormat/>
    <w:uiPriority w:val="0"/>
    <w:rPr>
      <w:rFonts w:ascii="宋体" w:hAnsi="Times New Roman"/>
      <w:kern w:val="2"/>
      <w:sz w:val="18"/>
      <w:szCs w:val="18"/>
    </w:rPr>
  </w:style>
  <w:style w:type="character" w:customStyle="1" w:styleId="223">
    <w:name w:val="章标题 1 Char Char"/>
    <w:qFormat/>
    <w:uiPriority w:val="0"/>
    <w:rPr>
      <w:rFonts w:eastAsia="黑体"/>
      <w:kern w:val="44"/>
      <w:sz w:val="28"/>
      <w:lang w:val="en-US" w:eastAsia="zh-CN"/>
    </w:rPr>
  </w:style>
  <w:style w:type="character" w:customStyle="1" w:styleId="224">
    <w:name w:val="songti12px"/>
    <w:basedOn w:val="132"/>
    <w:semiHidden/>
    <w:qFormat/>
    <w:uiPriority w:val="0"/>
  </w:style>
  <w:style w:type="character" w:customStyle="1" w:styleId="225">
    <w:name w:val="jl 正文 Char"/>
    <w:link w:val="226"/>
    <w:semiHidden/>
    <w:qFormat/>
    <w:uiPriority w:val="0"/>
    <w:rPr>
      <w:rFonts w:ascii="宋体" w:eastAsia="宋体"/>
      <w:sz w:val="24"/>
      <w:szCs w:val="24"/>
      <w:lang w:val="en-US" w:eastAsia="zh-CN" w:bidi="ar-SA"/>
    </w:rPr>
  </w:style>
  <w:style w:type="paragraph" w:customStyle="1" w:styleId="226">
    <w:name w:val="jl 正文"/>
    <w:basedOn w:val="1"/>
    <w:link w:val="225"/>
    <w:semiHidden/>
    <w:qFormat/>
    <w:uiPriority w:val="0"/>
    <w:pPr>
      <w:autoSpaceDE w:val="0"/>
      <w:autoSpaceDN w:val="0"/>
      <w:adjustRightInd w:val="0"/>
      <w:ind w:firstLine="200" w:firstLineChars="200"/>
      <w:jc w:val="left"/>
      <w:textAlignment w:val="baseline"/>
    </w:pPr>
    <w:rPr>
      <w:szCs w:val="24"/>
    </w:rPr>
  </w:style>
  <w:style w:type="character" w:customStyle="1" w:styleId="227">
    <w:name w:val="正文文字 Char Char"/>
    <w:qFormat/>
    <w:uiPriority w:val="0"/>
    <w:rPr>
      <w:rFonts w:ascii="宋体" w:hAnsi="宋体" w:eastAsia="宋体"/>
      <w:sz w:val="24"/>
    </w:rPr>
  </w:style>
  <w:style w:type="character" w:customStyle="1" w:styleId="228">
    <w:name w:val="一级条标题 Char"/>
    <w:semiHidden/>
    <w:qFormat/>
    <w:uiPriority w:val="0"/>
    <w:rPr>
      <w:rFonts w:ascii="宋体" w:eastAsia="宋体"/>
      <w:b/>
      <w:bCs/>
      <w:sz w:val="21"/>
      <w:lang w:val="en-US" w:eastAsia="zh-CN" w:bidi="ar-SA"/>
    </w:rPr>
  </w:style>
  <w:style w:type="character" w:customStyle="1" w:styleId="229">
    <w:name w:val="标题1.1.1.1.1 Char Char"/>
    <w:qFormat/>
    <w:uiPriority w:val="0"/>
    <w:rPr>
      <w:rFonts w:eastAsia="宋体"/>
      <w:b/>
      <w:bCs/>
      <w:sz w:val="28"/>
      <w:szCs w:val="28"/>
      <w:lang w:val="en-US" w:eastAsia="zh-CN" w:bidi="ar-SA"/>
    </w:rPr>
  </w:style>
  <w:style w:type="character" w:customStyle="1" w:styleId="230">
    <w:name w:val="附录一 Char"/>
    <w:link w:val="231"/>
    <w:qFormat/>
    <w:uiPriority w:val="0"/>
    <w:rPr>
      <w:rFonts w:ascii="EU-F1" w:eastAsia="黑体"/>
      <w:kern w:val="2"/>
      <w:sz w:val="21"/>
      <w:szCs w:val="21"/>
      <w:lang w:bidi="ar-SA"/>
    </w:rPr>
  </w:style>
  <w:style w:type="paragraph" w:customStyle="1" w:styleId="231">
    <w:name w:val="附录一"/>
    <w:basedOn w:val="45"/>
    <w:link w:val="230"/>
    <w:qFormat/>
    <w:uiPriority w:val="0"/>
    <w:pPr>
      <w:spacing w:line="480" w:lineRule="auto"/>
    </w:pPr>
    <w:rPr>
      <w:rFonts w:ascii="EU-F1" w:hAnsi="Times New Roman" w:eastAsia="黑体"/>
      <w:sz w:val="21"/>
      <w:szCs w:val="21"/>
    </w:rPr>
  </w:style>
  <w:style w:type="character" w:customStyle="1" w:styleId="232">
    <w:name w:val="font41"/>
    <w:qFormat/>
    <w:uiPriority w:val="0"/>
    <w:rPr>
      <w:rFonts w:hint="eastAsia" w:ascii="微软雅黑" w:hAnsi="微软雅黑" w:eastAsia="微软雅黑" w:cs="微软雅黑"/>
      <w:color w:val="000000"/>
      <w:sz w:val="20"/>
      <w:szCs w:val="20"/>
      <w:u w:val="none"/>
    </w:rPr>
  </w:style>
  <w:style w:type="character" w:customStyle="1" w:styleId="233">
    <w:name w:val="jl 正文 Char Char Char"/>
    <w:link w:val="234"/>
    <w:qFormat/>
    <w:uiPriority w:val="0"/>
    <w:rPr>
      <w:rFonts w:ascii="宋体" w:eastAsia="宋体"/>
      <w:kern w:val="2"/>
      <w:sz w:val="24"/>
      <w:szCs w:val="24"/>
      <w:lang w:val="en-US" w:eastAsia="zh-CN" w:bidi="ar-SA"/>
    </w:rPr>
  </w:style>
  <w:style w:type="paragraph" w:customStyle="1" w:styleId="234">
    <w:name w:val="jl 正文 Char Char"/>
    <w:basedOn w:val="1"/>
    <w:link w:val="233"/>
    <w:semiHidden/>
    <w:qFormat/>
    <w:uiPriority w:val="0"/>
    <w:pPr>
      <w:autoSpaceDE w:val="0"/>
      <w:autoSpaceDN w:val="0"/>
      <w:adjustRightInd w:val="0"/>
      <w:ind w:firstLine="200" w:firstLineChars="200"/>
      <w:jc w:val="left"/>
      <w:textAlignment w:val="baseline"/>
    </w:pPr>
    <w:rPr>
      <w:kern w:val="2"/>
      <w:szCs w:val="24"/>
    </w:rPr>
  </w:style>
  <w:style w:type="character" w:customStyle="1" w:styleId="235">
    <w:name w:val="三级标题 Char"/>
    <w:qFormat/>
    <w:uiPriority w:val="0"/>
    <w:rPr>
      <w:rFonts w:eastAsia="宋体"/>
      <w:b/>
      <w:bCs/>
      <w:sz w:val="24"/>
      <w:szCs w:val="24"/>
      <w:lang w:val="en-US" w:eastAsia="zh-CN" w:bidi="ar-SA"/>
    </w:rPr>
  </w:style>
  <w:style w:type="character" w:customStyle="1" w:styleId="236">
    <w:name w:val="脚注文本 Char1"/>
    <w:semiHidden/>
    <w:qFormat/>
    <w:uiPriority w:val="0"/>
    <w:rPr>
      <w:rFonts w:ascii="Times New Roman" w:hAnsi="Times New Roman"/>
      <w:kern w:val="2"/>
      <w:sz w:val="18"/>
      <w:szCs w:val="18"/>
    </w:rPr>
  </w:style>
  <w:style w:type="character" w:customStyle="1" w:styleId="237">
    <w:name w:val="样式 样式1 + Char"/>
    <w:link w:val="238"/>
    <w:qFormat/>
    <w:uiPriority w:val="0"/>
    <w:rPr>
      <w:rFonts w:eastAsia="汉仪大宋简"/>
      <w:b/>
      <w:bCs/>
      <w:kern w:val="2"/>
      <w:sz w:val="22"/>
      <w:szCs w:val="22"/>
      <w:lang w:bidi="ar-SA"/>
    </w:rPr>
  </w:style>
  <w:style w:type="paragraph" w:customStyle="1" w:styleId="238">
    <w:name w:val="样式 样式1 +"/>
    <w:basedOn w:val="239"/>
    <w:link w:val="237"/>
    <w:qFormat/>
    <w:uiPriority w:val="0"/>
    <w:pPr>
      <w:keepLines w:val="0"/>
      <w:spacing w:before="0" w:after="0" w:line="480" w:lineRule="auto"/>
      <w:ind w:firstLine="420"/>
      <w:outlineLvl w:val="0"/>
    </w:pPr>
    <w:rPr>
      <w:rFonts w:eastAsia="汉仪大宋简"/>
      <w:sz w:val="22"/>
      <w:szCs w:val="22"/>
    </w:rPr>
  </w:style>
  <w:style w:type="paragraph" w:customStyle="1" w:styleId="239">
    <w:name w:val="样式1"/>
    <w:basedOn w:val="7"/>
    <w:next w:val="1"/>
    <w:link w:val="240"/>
    <w:qFormat/>
    <w:uiPriority w:val="0"/>
    <w:pPr>
      <w:spacing w:line="300" w:lineRule="exact"/>
    </w:pPr>
    <w:rPr>
      <w:rFonts w:ascii="Times New Roman" w:hAnsi="Times New Roman" w:eastAsia="宋体"/>
      <w:sz w:val="24"/>
    </w:rPr>
  </w:style>
  <w:style w:type="character" w:customStyle="1" w:styleId="240">
    <w:name w:val="样式1 Char"/>
    <w:link w:val="239"/>
    <w:qFormat/>
    <w:uiPriority w:val="0"/>
    <w:rPr>
      <w:rFonts w:eastAsia="宋体"/>
      <w:b/>
      <w:bCs/>
      <w:kern w:val="2"/>
      <w:sz w:val="24"/>
      <w:szCs w:val="28"/>
      <w:lang w:val="en-US" w:eastAsia="zh-CN" w:bidi="ar-SA"/>
    </w:rPr>
  </w:style>
  <w:style w:type="character" w:customStyle="1" w:styleId="241">
    <w:name w:val="二级条标题 Char"/>
    <w:semiHidden/>
    <w:qFormat/>
    <w:uiPriority w:val="0"/>
    <w:rPr>
      <w:rFonts w:ascii="宋体" w:eastAsia="宋体"/>
      <w:b/>
      <w:bCs/>
      <w:sz w:val="21"/>
      <w:szCs w:val="21"/>
      <w:lang w:val="en-US" w:eastAsia="zh-CN" w:bidi="ar-SA"/>
    </w:rPr>
  </w:style>
  <w:style w:type="character" w:customStyle="1" w:styleId="242">
    <w:name w:val="正文首行缩进 2 Char1"/>
    <w:semiHidden/>
    <w:qFormat/>
    <w:uiPriority w:val="0"/>
    <w:rPr>
      <w:rFonts w:ascii="Times New Roman" w:hAnsi="Times New Roman" w:eastAsia="宋体" w:cs="Times New Roman"/>
      <w:kern w:val="2"/>
      <w:sz w:val="21"/>
      <w:szCs w:val="24"/>
    </w:rPr>
  </w:style>
  <w:style w:type="character" w:customStyle="1" w:styleId="243">
    <w:name w:val="样式2 Char"/>
    <w:link w:val="244"/>
    <w:qFormat/>
    <w:uiPriority w:val="0"/>
    <w:rPr>
      <w:rFonts w:ascii="Arial" w:hAnsi="仿宋" w:eastAsia="仿宋" w:cs="Arial"/>
      <w:kern w:val="2"/>
      <w:sz w:val="30"/>
      <w:szCs w:val="30"/>
    </w:rPr>
  </w:style>
  <w:style w:type="paragraph" w:customStyle="1" w:styleId="244">
    <w:name w:val="样式2"/>
    <w:basedOn w:val="1"/>
    <w:link w:val="243"/>
    <w:qFormat/>
    <w:uiPriority w:val="0"/>
    <w:pPr>
      <w:numPr>
        <w:ilvl w:val="0"/>
        <w:numId w:val="11"/>
      </w:numPr>
    </w:pPr>
    <w:rPr>
      <w:rFonts w:ascii="Arial" w:hAnsi="仿宋" w:eastAsia="仿宋"/>
      <w:kern w:val="2"/>
      <w:sz w:val="30"/>
      <w:szCs w:val="30"/>
    </w:rPr>
  </w:style>
  <w:style w:type="character" w:customStyle="1" w:styleId="245">
    <w:name w:val="Plain Text Char Char Char Char Char"/>
    <w:semiHidden/>
    <w:qFormat/>
    <w:uiPriority w:val="0"/>
    <w:rPr>
      <w:rFonts w:ascii="宋体" w:hAnsi="Courier New" w:eastAsia="宋体"/>
      <w:kern w:val="2"/>
      <w:sz w:val="21"/>
      <w:lang w:val="en-US" w:eastAsia="zh-CN" w:bidi="ar-SA"/>
    </w:rPr>
  </w:style>
  <w:style w:type="character" w:customStyle="1" w:styleId="246">
    <w:name w:val="font112"/>
    <w:qFormat/>
    <w:uiPriority w:val="0"/>
    <w:rPr>
      <w:rFonts w:hint="eastAsia" w:ascii="宋体" w:hAnsi="宋体" w:eastAsia="宋体" w:cs="宋体"/>
      <w:color w:val="000000"/>
      <w:sz w:val="21"/>
      <w:szCs w:val="21"/>
      <w:u w:val="none"/>
    </w:rPr>
  </w:style>
  <w:style w:type="character" w:customStyle="1" w:styleId="247">
    <w:name w:val="unnamed13"/>
    <w:semiHidden/>
    <w:qFormat/>
    <w:uiPriority w:val="0"/>
    <w:rPr>
      <w:spacing w:val="12"/>
      <w:sz w:val="20"/>
      <w:szCs w:val="20"/>
    </w:rPr>
  </w:style>
  <w:style w:type="character" w:customStyle="1" w:styleId="248">
    <w:name w:val="标题（节） Char"/>
    <w:link w:val="249"/>
    <w:qFormat/>
    <w:uiPriority w:val="0"/>
    <w:rPr>
      <w:rFonts w:ascii="Arial" w:hAnsi="Arial"/>
      <w:b/>
      <w:kern w:val="2"/>
      <w:sz w:val="28"/>
    </w:rPr>
  </w:style>
  <w:style w:type="paragraph" w:customStyle="1" w:styleId="249">
    <w:name w:val="标题（节）"/>
    <w:basedOn w:val="4"/>
    <w:next w:val="1"/>
    <w:link w:val="248"/>
    <w:qFormat/>
    <w:uiPriority w:val="0"/>
    <w:pPr>
      <w:keepNext w:val="0"/>
      <w:keepLines w:val="0"/>
      <w:widowControl/>
      <w:numPr>
        <w:ilvl w:val="1"/>
        <w:numId w:val="12"/>
      </w:numPr>
      <w:tabs>
        <w:tab w:val="left" w:pos="645"/>
      </w:tabs>
      <w:spacing w:before="0" w:after="0" w:line="240" w:lineRule="auto"/>
      <w:jc w:val="left"/>
    </w:pPr>
    <w:rPr>
      <w:rFonts w:eastAsia="宋体"/>
      <w:bCs w:val="0"/>
      <w:sz w:val="28"/>
      <w:szCs w:val="20"/>
    </w:rPr>
  </w:style>
  <w:style w:type="character" w:customStyle="1" w:styleId="250">
    <w:name w:val="标题 3 Char"/>
    <w:qFormat/>
    <w:uiPriority w:val="0"/>
    <w:rPr>
      <w:rFonts w:ascii="Arial" w:hAnsi="Arial" w:eastAsia="宋体" w:cs="Arial"/>
      <w:b/>
      <w:bCs/>
      <w:kern w:val="2"/>
      <w:sz w:val="32"/>
      <w:szCs w:val="32"/>
      <w:lang w:val="en-US" w:eastAsia="zh-CN" w:bidi="ar-SA"/>
    </w:rPr>
  </w:style>
  <w:style w:type="character" w:customStyle="1" w:styleId="251">
    <w:name w:val="F1 Char"/>
    <w:link w:val="252"/>
    <w:qFormat/>
    <w:uiPriority w:val="0"/>
    <w:rPr>
      <w:rFonts w:ascii="EU-F1" w:eastAsia="黑体"/>
      <w:kern w:val="2"/>
      <w:sz w:val="21"/>
      <w:szCs w:val="21"/>
      <w:lang w:bidi="ar-SA"/>
    </w:rPr>
  </w:style>
  <w:style w:type="paragraph" w:customStyle="1" w:styleId="252">
    <w:name w:val="F1"/>
    <w:basedOn w:val="253"/>
    <w:link w:val="251"/>
    <w:semiHidden/>
    <w:qFormat/>
    <w:uiPriority w:val="0"/>
    <w:pPr>
      <w:topLinePunct/>
    </w:pPr>
    <w:rPr>
      <w:kern w:val="2"/>
    </w:rPr>
  </w:style>
  <w:style w:type="paragraph" w:customStyle="1" w:styleId="253">
    <w:name w:val="附录二"/>
    <w:basedOn w:val="45"/>
    <w:link w:val="254"/>
    <w:semiHidden/>
    <w:qFormat/>
    <w:uiPriority w:val="0"/>
    <w:pPr>
      <w:spacing w:line="312" w:lineRule="exact"/>
    </w:pPr>
    <w:rPr>
      <w:rFonts w:ascii="EU-F1" w:hAnsi="Times New Roman" w:eastAsia="黑体"/>
      <w:kern w:val="21"/>
      <w:sz w:val="21"/>
      <w:szCs w:val="21"/>
    </w:rPr>
  </w:style>
  <w:style w:type="character" w:customStyle="1" w:styleId="254">
    <w:name w:val="附录二 Char"/>
    <w:link w:val="253"/>
    <w:qFormat/>
    <w:uiPriority w:val="0"/>
    <w:rPr>
      <w:rFonts w:ascii="EU-F1" w:eastAsia="黑体"/>
      <w:kern w:val="21"/>
      <w:sz w:val="21"/>
      <w:szCs w:val="21"/>
      <w:lang w:bidi="ar-SA"/>
    </w:rPr>
  </w:style>
  <w:style w:type="character" w:customStyle="1" w:styleId="255">
    <w:name w:val="标题 Char1"/>
    <w:qFormat/>
    <w:uiPriority w:val="0"/>
    <w:rPr>
      <w:rFonts w:ascii="Cambria" w:hAnsi="Cambria" w:eastAsia="宋体" w:cs="Times New Roman"/>
      <w:b/>
      <w:bCs/>
      <w:kern w:val="0"/>
      <w:sz w:val="32"/>
      <w:szCs w:val="32"/>
    </w:rPr>
  </w:style>
  <w:style w:type="character" w:customStyle="1" w:styleId="256">
    <w:name w:val=" Char Char8"/>
    <w:qFormat/>
    <w:uiPriority w:val="0"/>
    <w:rPr>
      <w:rFonts w:ascii="方正小标宋简体" w:hAnsi="宋体" w:eastAsia="方正小标宋简体" w:cs="宋体"/>
      <w:b/>
      <w:bCs/>
      <w:color w:val="000000"/>
      <w:sz w:val="44"/>
      <w:szCs w:val="44"/>
    </w:rPr>
  </w:style>
  <w:style w:type="character" w:customStyle="1" w:styleId="257">
    <w:name w:val="电子邮件签名 Char1"/>
    <w:semiHidden/>
    <w:qFormat/>
    <w:uiPriority w:val="0"/>
    <w:rPr>
      <w:rFonts w:ascii="Times New Roman" w:hAnsi="Times New Roman"/>
      <w:kern w:val="2"/>
      <w:sz w:val="21"/>
      <w:szCs w:val="24"/>
    </w:rPr>
  </w:style>
  <w:style w:type="character" w:customStyle="1" w:styleId="258">
    <w:name w:val="称呼 Char1"/>
    <w:semiHidden/>
    <w:qFormat/>
    <w:uiPriority w:val="0"/>
    <w:rPr>
      <w:rFonts w:ascii="Times New Roman" w:hAnsi="Times New Roman"/>
      <w:kern w:val="2"/>
      <w:sz w:val="21"/>
      <w:szCs w:val="24"/>
    </w:rPr>
  </w:style>
  <w:style w:type="character" w:customStyle="1" w:styleId="259">
    <w:name w:val="B Char"/>
    <w:link w:val="260"/>
    <w:qFormat/>
    <w:uiPriority w:val="0"/>
    <w:rPr>
      <w:rFonts w:ascii="E-F1" w:eastAsia="黑体"/>
      <w:kern w:val="2"/>
      <w:sz w:val="21"/>
      <w:szCs w:val="21"/>
      <w:lang w:val="en-US" w:eastAsia="zh-CN" w:bidi="ar-SA"/>
    </w:rPr>
  </w:style>
  <w:style w:type="paragraph" w:customStyle="1" w:styleId="260">
    <w:name w:val="B"/>
    <w:basedOn w:val="261"/>
    <w:link w:val="259"/>
    <w:semiHidden/>
    <w:qFormat/>
    <w:uiPriority w:val="0"/>
    <w:pPr>
      <w:tabs>
        <w:tab w:val="center" w:pos="4706"/>
        <w:tab w:val="right" w:pos="9044"/>
      </w:tabs>
      <w:spacing w:line="312" w:lineRule="exact"/>
    </w:pPr>
    <w:rPr>
      <w:rFonts w:ascii="E-F1"/>
    </w:rPr>
  </w:style>
  <w:style w:type="paragraph" w:customStyle="1" w:styleId="261">
    <w:name w:val="表头"/>
    <w:basedOn w:val="1"/>
    <w:link w:val="262"/>
    <w:qFormat/>
    <w:uiPriority w:val="0"/>
    <w:pPr>
      <w:topLinePunct/>
      <w:spacing w:before="160" w:after="60"/>
      <w:jc w:val="center"/>
    </w:pPr>
    <w:rPr>
      <w:rFonts w:ascii="Times New Roman" w:eastAsia="黑体"/>
      <w:kern w:val="2"/>
      <w:sz w:val="21"/>
      <w:szCs w:val="21"/>
    </w:rPr>
  </w:style>
  <w:style w:type="character" w:customStyle="1" w:styleId="262">
    <w:name w:val="表头 Char"/>
    <w:link w:val="261"/>
    <w:qFormat/>
    <w:uiPriority w:val="0"/>
    <w:rPr>
      <w:rFonts w:eastAsia="黑体"/>
      <w:kern w:val="2"/>
      <w:sz w:val="21"/>
      <w:szCs w:val="21"/>
      <w:lang w:val="en-US" w:eastAsia="zh-CN" w:bidi="ar-SA"/>
    </w:rPr>
  </w:style>
  <w:style w:type="character" w:customStyle="1" w:styleId="263">
    <w:name w:val="font31"/>
    <w:qFormat/>
    <w:uiPriority w:val="0"/>
    <w:rPr>
      <w:rFonts w:hint="default" w:ascii="Times New Roman" w:hAnsi="Times New Roman" w:cs="Times New Roman"/>
      <w:color w:val="000000"/>
      <w:sz w:val="20"/>
      <w:szCs w:val="20"/>
      <w:u w:val="none"/>
    </w:rPr>
  </w:style>
  <w:style w:type="character" w:customStyle="1" w:styleId="264">
    <w:name w:val="D2 Char Char"/>
    <w:basedOn w:val="254"/>
    <w:link w:val="265"/>
    <w:qFormat/>
    <w:uiPriority w:val="0"/>
  </w:style>
  <w:style w:type="paragraph" w:customStyle="1" w:styleId="265">
    <w:name w:val="D2"/>
    <w:basedOn w:val="253"/>
    <w:link w:val="264"/>
    <w:qFormat/>
    <w:uiPriority w:val="0"/>
  </w:style>
  <w:style w:type="character" w:customStyle="1" w:styleId="266">
    <w:name w:val="报告标题2 Char"/>
    <w:link w:val="267"/>
    <w:qFormat/>
    <w:uiPriority w:val="0"/>
    <w:rPr>
      <w:rFonts w:eastAsia="宋体" w:cs="Arial"/>
      <w:b/>
      <w:kern w:val="2"/>
      <w:sz w:val="21"/>
      <w:szCs w:val="24"/>
      <w:lang w:val="en-US" w:eastAsia="zh-CN" w:bidi="ar-SA"/>
    </w:rPr>
  </w:style>
  <w:style w:type="paragraph" w:customStyle="1" w:styleId="267">
    <w:name w:val="报告标题2"/>
    <w:basedOn w:val="268"/>
    <w:next w:val="45"/>
    <w:link w:val="266"/>
    <w:qFormat/>
    <w:uiPriority w:val="0"/>
    <w:pPr>
      <w:keepNext w:val="0"/>
      <w:keepLines w:val="0"/>
      <w:tabs>
        <w:tab w:val="left" w:pos="1830"/>
      </w:tabs>
      <w:topLinePunct/>
      <w:adjustRightInd w:val="0"/>
      <w:snapToGrid w:val="0"/>
      <w:spacing w:before="0" w:beforeLines="0" w:line="240" w:lineRule="auto"/>
    </w:pPr>
    <w:rPr>
      <w:sz w:val="21"/>
      <w:szCs w:val="24"/>
    </w:rPr>
  </w:style>
  <w:style w:type="paragraph" w:customStyle="1" w:styleId="268">
    <w:name w:val="报告标题2 +"/>
    <w:basedOn w:val="4"/>
    <w:qFormat/>
    <w:uiPriority w:val="0"/>
    <w:pPr>
      <w:spacing w:before="91" w:beforeLines="25" w:after="0" w:line="300" w:lineRule="auto"/>
      <w:ind w:firstLine="420"/>
    </w:pPr>
    <w:rPr>
      <w:rFonts w:ascii="Times New Roman" w:hAnsi="Times New Roman" w:eastAsia="宋体" w:cs="Arial"/>
      <w:bCs w:val="0"/>
      <w:sz w:val="30"/>
      <w:szCs w:val="30"/>
    </w:rPr>
  </w:style>
  <w:style w:type="character" w:customStyle="1" w:styleId="269">
    <w:name w:val=" Char Char5"/>
    <w:qFormat/>
    <w:uiPriority w:val="0"/>
    <w:rPr>
      <w:rFonts w:eastAsia="宋体"/>
      <w:kern w:val="2"/>
      <w:sz w:val="18"/>
      <w:szCs w:val="18"/>
      <w:lang w:val="en-US" w:eastAsia="zh-CN" w:bidi="ar-SA"/>
    </w:rPr>
  </w:style>
  <w:style w:type="character" w:customStyle="1" w:styleId="270">
    <w:name w:val="样式 标题 1 + 加粗 Char"/>
    <w:link w:val="271"/>
    <w:qFormat/>
    <w:uiPriority w:val="0"/>
    <w:rPr>
      <w:rFonts w:eastAsia="黑体"/>
      <w:b/>
      <w:bCs/>
      <w:kern w:val="44"/>
      <w:sz w:val="28"/>
      <w:szCs w:val="28"/>
      <w:lang w:val="en-US" w:eastAsia="zh-CN" w:bidi="ar-SA"/>
    </w:rPr>
  </w:style>
  <w:style w:type="paragraph" w:customStyle="1" w:styleId="271">
    <w:name w:val="样式 标题 1 + 加粗"/>
    <w:basedOn w:val="3"/>
    <w:link w:val="270"/>
    <w:semiHidden/>
    <w:qFormat/>
    <w:uiPriority w:val="0"/>
    <w:pPr>
      <w:keepLines/>
      <w:tabs>
        <w:tab w:val="clear" w:pos="1830"/>
      </w:tabs>
      <w:spacing w:before="100" w:beforeLines="100" w:after="100" w:afterLines="100"/>
      <w:ind w:left="0" w:firstLine="0"/>
    </w:pPr>
    <w:rPr>
      <w:rFonts w:ascii="Times New Roman" w:hAnsi="Times New Roman" w:eastAsia="黑体"/>
      <w:bCs/>
      <w:kern w:val="44"/>
      <w:sz w:val="28"/>
      <w:szCs w:val="28"/>
      <w:lang w:bidi="ar-SA"/>
    </w:rPr>
  </w:style>
  <w:style w:type="character" w:customStyle="1" w:styleId="272">
    <w:name w:val="f Char Char1"/>
    <w:qFormat/>
    <w:uiPriority w:val="0"/>
    <w:rPr>
      <w:kern w:val="2"/>
      <w:sz w:val="18"/>
      <w:szCs w:val="18"/>
    </w:rPr>
  </w:style>
  <w:style w:type="character" w:customStyle="1" w:styleId="273">
    <w:name w:val="图说 Char"/>
    <w:link w:val="274"/>
    <w:qFormat/>
    <w:uiPriority w:val="0"/>
    <w:rPr>
      <w:rFonts w:eastAsia="宋体" w:cs="宋体"/>
      <w:kern w:val="2"/>
      <w:sz w:val="18"/>
      <w:lang w:val="en-US" w:eastAsia="zh-CN" w:bidi="ar-SA"/>
    </w:rPr>
  </w:style>
  <w:style w:type="paragraph" w:customStyle="1" w:styleId="274">
    <w:name w:val="图说"/>
    <w:basedOn w:val="1"/>
    <w:link w:val="273"/>
    <w:qFormat/>
    <w:uiPriority w:val="0"/>
    <w:pPr>
      <w:topLinePunct/>
      <w:spacing w:before="40" w:after="160"/>
      <w:jc w:val="center"/>
    </w:pPr>
    <w:rPr>
      <w:rFonts w:ascii="Times New Roman" w:cs="宋体"/>
      <w:kern w:val="2"/>
      <w:sz w:val="18"/>
    </w:rPr>
  </w:style>
  <w:style w:type="character" w:customStyle="1" w:styleId="275">
    <w:name w:val="页眉 Char1"/>
    <w:semiHidden/>
    <w:qFormat/>
    <w:uiPriority w:val="0"/>
    <w:rPr>
      <w:rFonts w:ascii="Times New Roman" w:hAnsi="Times New Roman"/>
      <w:kern w:val="2"/>
      <w:sz w:val="18"/>
      <w:szCs w:val="18"/>
    </w:rPr>
  </w:style>
  <w:style w:type="character" w:customStyle="1" w:styleId="276">
    <w:name w:val=" Char Char7"/>
    <w:qFormat/>
    <w:uiPriority w:val="0"/>
    <w:rPr>
      <w:rFonts w:ascii="方正小标宋简体" w:hAnsi="宋体" w:eastAsia="方正小标宋简体"/>
      <w:b/>
      <w:bCs/>
      <w:color w:val="000000"/>
      <w:kern w:val="2"/>
      <w:sz w:val="44"/>
      <w:szCs w:val="44"/>
      <w:lang w:val="en-US" w:eastAsia="zh-CN" w:bidi="ar-SA"/>
    </w:rPr>
  </w:style>
  <w:style w:type="character" w:customStyle="1" w:styleId="277">
    <w:name w:val="正文文本缩进 Char1"/>
    <w:semiHidden/>
    <w:qFormat/>
    <w:uiPriority w:val="0"/>
    <w:rPr>
      <w:rFonts w:ascii="Calibri" w:hAnsi="Calibri" w:eastAsia="宋体" w:cs="Times New Roman"/>
      <w:kern w:val="0"/>
      <w:szCs w:val="24"/>
    </w:rPr>
  </w:style>
  <w:style w:type="character" w:customStyle="1" w:styleId="278">
    <w:name w:val="6 Char"/>
    <w:qFormat/>
    <w:uiPriority w:val="0"/>
    <w:rPr>
      <w:rFonts w:ascii="黑体" w:hAnsi="Tms Rmn" w:eastAsia="黑体"/>
      <w:spacing w:val="10"/>
      <w:sz w:val="28"/>
    </w:rPr>
  </w:style>
  <w:style w:type="character" w:customStyle="1" w:styleId="279">
    <w:name w:val="默认段落字体 Para Char Char Char Char Char1"/>
    <w:link w:val="280"/>
    <w:qFormat/>
    <w:uiPriority w:val="0"/>
    <w:rPr>
      <w:rFonts w:ascii="宋体" w:hAnsi="宋体" w:eastAsia="宋体"/>
      <w:b/>
      <w:color w:val="000000"/>
      <w:kern w:val="2"/>
      <w:sz w:val="24"/>
      <w:szCs w:val="24"/>
      <w:lang w:val="en-US" w:eastAsia="zh-CN" w:bidi="ar-SA"/>
    </w:rPr>
  </w:style>
  <w:style w:type="paragraph" w:customStyle="1" w:styleId="280">
    <w:name w:val="默认段落字体 Para Char Char Char Char"/>
    <w:basedOn w:val="1"/>
    <w:link w:val="279"/>
    <w:qFormat/>
    <w:uiPriority w:val="0"/>
    <w:rPr>
      <w:rFonts w:hAnsi="宋体"/>
      <w:b/>
      <w:color w:val="000000"/>
      <w:kern w:val="2"/>
      <w:szCs w:val="24"/>
    </w:rPr>
  </w:style>
  <w:style w:type="character" w:customStyle="1" w:styleId="281">
    <w:name w:val="font251"/>
    <w:qFormat/>
    <w:uiPriority w:val="0"/>
    <w:rPr>
      <w:rFonts w:ascii="Gulim" w:hAnsi="Gulim" w:eastAsia="Gulim" w:cs="Gulim"/>
      <w:color w:val="000000"/>
      <w:sz w:val="22"/>
      <w:szCs w:val="22"/>
      <w:u w:val="none"/>
    </w:rPr>
  </w:style>
  <w:style w:type="character" w:customStyle="1" w:styleId="282">
    <w:name w:val="纯文本 Char1"/>
    <w:qFormat/>
    <w:uiPriority w:val="0"/>
    <w:rPr>
      <w:rFonts w:ascii="宋体" w:hAnsi="Courier New" w:eastAsia="宋体" w:cs="Courier New"/>
      <w:kern w:val="0"/>
      <w:szCs w:val="21"/>
    </w:rPr>
  </w:style>
  <w:style w:type="character" w:customStyle="1" w:styleId="283">
    <w:name w:val="样式３ Char"/>
    <w:link w:val="284"/>
    <w:qFormat/>
    <w:uiPriority w:val="0"/>
    <w:rPr>
      <w:rFonts w:ascii="EU-F1" w:hAnsi="仿宋" w:eastAsia="黑体" w:cs="Arial"/>
      <w:b/>
      <w:bCs/>
      <w:color w:val="000000"/>
      <w:kern w:val="44"/>
      <w:sz w:val="21"/>
      <w:szCs w:val="21"/>
      <w:lang w:val="en-US" w:eastAsia="zh-CN" w:bidi="ar-SA"/>
    </w:rPr>
  </w:style>
  <w:style w:type="paragraph" w:customStyle="1" w:styleId="284">
    <w:name w:val="样式３"/>
    <w:basedOn w:val="244"/>
    <w:link w:val="283"/>
    <w:qFormat/>
    <w:uiPriority w:val="0"/>
    <w:pPr>
      <w:widowControl/>
      <w:numPr>
        <w:ilvl w:val="0"/>
        <w:numId w:val="0"/>
      </w:numPr>
      <w:spacing w:line="312" w:lineRule="exact"/>
      <w:jc w:val="left"/>
    </w:pPr>
    <w:rPr>
      <w:rFonts w:ascii="EU-F1" w:eastAsia="黑体" w:cs="Arial"/>
      <w:b/>
      <w:bCs/>
      <w:color w:val="000000"/>
      <w:kern w:val="44"/>
      <w:sz w:val="21"/>
      <w:szCs w:val="21"/>
      <w:lang w:val="en-US" w:eastAsia="zh-CN"/>
    </w:rPr>
  </w:style>
  <w:style w:type="character" w:customStyle="1" w:styleId="285">
    <w:name w:val="EUF Char"/>
    <w:link w:val="286"/>
    <w:qFormat/>
    <w:uiPriority w:val="0"/>
    <w:rPr>
      <w:rFonts w:ascii="EU-F1" w:eastAsia="EU-F1"/>
      <w:kern w:val="2"/>
      <w:sz w:val="21"/>
      <w:szCs w:val="21"/>
      <w:lang w:val="en-US" w:eastAsia="zh-CN" w:bidi="ar-SA"/>
    </w:rPr>
  </w:style>
  <w:style w:type="paragraph" w:customStyle="1" w:styleId="286">
    <w:name w:val="EUF"/>
    <w:basedOn w:val="280"/>
    <w:link w:val="285"/>
    <w:semiHidden/>
    <w:qFormat/>
    <w:uiPriority w:val="0"/>
    <w:pPr>
      <w:topLinePunct/>
      <w:spacing w:line="312" w:lineRule="exact"/>
    </w:pPr>
    <w:rPr>
      <w:rFonts w:ascii="EU-F1" w:hAnsi="Times New Roman" w:eastAsia="EU-F1"/>
      <w:b w:val="0"/>
      <w:color w:val="auto"/>
      <w:sz w:val="21"/>
      <w:szCs w:val="21"/>
    </w:rPr>
  </w:style>
  <w:style w:type="character" w:customStyle="1" w:styleId="287">
    <w:name w:val="font181"/>
    <w:qFormat/>
    <w:uiPriority w:val="0"/>
    <w:rPr>
      <w:rFonts w:hint="eastAsia" w:ascii="宋体" w:hAnsi="宋体" w:eastAsia="宋体" w:cs="宋体"/>
      <w:color w:val="000000"/>
      <w:sz w:val="24"/>
      <w:szCs w:val="24"/>
      <w:u w:val="none"/>
    </w:rPr>
  </w:style>
  <w:style w:type="character" w:customStyle="1" w:styleId="288">
    <w:name w:val="h1 Char1"/>
    <w:qFormat/>
    <w:uiPriority w:val="0"/>
    <w:rPr>
      <w:rFonts w:eastAsia="黑体"/>
      <w:kern w:val="44"/>
      <w:sz w:val="28"/>
      <w:szCs w:val="28"/>
      <w:lang w:val="en-US" w:eastAsia="zh-CN" w:bidi="ar-SA"/>
    </w:rPr>
  </w:style>
  <w:style w:type="character" w:customStyle="1" w:styleId="289">
    <w:name w:val="jl 三级 Char Char"/>
    <w:link w:val="290"/>
    <w:qFormat/>
    <w:uiPriority w:val="0"/>
    <w:rPr>
      <w:rFonts w:ascii="宋体" w:hAnsi="宋体" w:eastAsia="宋体"/>
      <w:b/>
      <w:color w:val="000000"/>
      <w:kern w:val="2"/>
      <w:sz w:val="24"/>
      <w:szCs w:val="24"/>
      <w:lang w:val="en-US" w:eastAsia="zh-CN" w:bidi="ar-SA"/>
    </w:rPr>
  </w:style>
  <w:style w:type="paragraph" w:customStyle="1" w:styleId="290">
    <w:name w:val="jl 三级 Char"/>
    <w:basedOn w:val="1"/>
    <w:link w:val="289"/>
    <w:semiHidden/>
    <w:qFormat/>
    <w:uiPriority w:val="0"/>
    <w:pPr>
      <w:autoSpaceDE w:val="0"/>
      <w:autoSpaceDN w:val="0"/>
      <w:adjustRightInd w:val="0"/>
      <w:spacing w:before="120" w:beforeLines="50" w:after="120" w:afterLines="50"/>
      <w:ind w:firstLine="480" w:firstLineChars="200"/>
      <w:jc w:val="left"/>
      <w:textAlignment w:val="baseline"/>
      <w:outlineLvl w:val="2"/>
    </w:pPr>
    <w:rPr>
      <w:rFonts w:hAnsi="宋体"/>
      <w:b/>
      <w:color w:val="000000"/>
      <w:kern w:val="2"/>
      <w:szCs w:val="24"/>
    </w:rPr>
  </w:style>
  <w:style w:type="character" w:customStyle="1" w:styleId="291">
    <w:name w:val="国网标题 Char Char"/>
    <w:qFormat/>
    <w:uiPriority w:val="0"/>
    <w:rPr>
      <w:rFonts w:ascii="宋体" w:hAnsi="宋体" w:eastAsia="黑体"/>
      <w:sz w:val="21"/>
      <w:szCs w:val="24"/>
    </w:rPr>
  </w:style>
  <w:style w:type="character" w:customStyle="1" w:styleId="292">
    <w:name w:val="h Char"/>
    <w:qFormat/>
    <w:uiPriority w:val="0"/>
    <w:rPr>
      <w:kern w:val="2"/>
      <w:sz w:val="18"/>
      <w:szCs w:val="18"/>
    </w:rPr>
  </w:style>
  <w:style w:type="character" w:customStyle="1" w:styleId="293">
    <w:name w:val="样式 标题 1 + 加粗1 Char"/>
    <w:qFormat/>
    <w:uiPriority w:val="0"/>
    <w:rPr>
      <w:rFonts w:ascii="汉仪大宋简" w:eastAsia="黑体"/>
      <w:bCs/>
      <w:kern w:val="44"/>
      <w:sz w:val="28"/>
      <w:szCs w:val="28"/>
      <w:lang w:val="en-US" w:eastAsia="zh-CN" w:bidi="ar-SA"/>
    </w:rPr>
  </w:style>
  <w:style w:type="character" w:customStyle="1" w:styleId="294">
    <w:name w:val="wang正文 Char"/>
    <w:link w:val="295"/>
    <w:qFormat/>
    <w:uiPriority w:val="0"/>
    <w:rPr>
      <w:rFonts w:ascii="宋体" w:eastAsia="宋体"/>
      <w:sz w:val="24"/>
      <w:szCs w:val="24"/>
      <w:lang w:val="en-US" w:eastAsia="zh-CN" w:bidi="ar-SA"/>
    </w:rPr>
  </w:style>
  <w:style w:type="paragraph" w:customStyle="1" w:styleId="295">
    <w:name w:val="wang正文"/>
    <w:basedOn w:val="1"/>
    <w:link w:val="294"/>
    <w:semiHidden/>
    <w:qFormat/>
    <w:uiPriority w:val="0"/>
    <w:pPr>
      <w:tabs>
        <w:tab w:val="left" w:pos="6840"/>
      </w:tabs>
      <w:autoSpaceDE w:val="0"/>
      <w:autoSpaceDN w:val="0"/>
      <w:adjustRightInd w:val="0"/>
      <w:ind w:firstLine="480" w:firstLineChars="200"/>
      <w:jc w:val="left"/>
      <w:textAlignment w:val="baseline"/>
    </w:pPr>
    <w:rPr>
      <w:szCs w:val="24"/>
    </w:rPr>
  </w:style>
  <w:style w:type="character" w:customStyle="1" w:styleId="296">
    <w:name w:val="页脚 Char1"/>
    <w:semiHidden/>
    <w:qFormat/>
    <w:uiPriority w:val="99"/>
    <w:rPr>
      <w:rFonts w:ascii="Times New Roman" w:hAnsi="Times New Roman"/>
      <w:kern w:val="2"/>
      <w:sz w:val="18"/>
      <w:szCs w:val="18"/>
    </w:rPr>
  </w:style>
  <w:style w:type="character" w:customStyle="1" w:styleId="297">
    <w:name w:val="font11"/>
    <w:qFormat/>
    <w:uiPriority w:val="0"/>
    <w:rPr>
      <w:rFonts w:hint="eastAsia" w:ascii="宋体" w:hAnsi="宋体" w:eastAsia="宋体" w:cs="宋体"/>
      <w:color w:val="000000"/>
      <w:sz w:val="20"/>
      <w:szCs w:val="20"/>
      <w:u w:val="none"/>
    </w:rPr>
  </w:style>
  <w:style w:type="character" w:customStyle="1" w:styleId="298">
    <w:name w:val="Char Char1"/>
    <w:qFormat/>
    <w:uiPriority w:val="0"/>
    <w:rPr>
      <w:rFonts w:ascii="汉仪大宋简" w:hAnsi="宋体" w:eastAsia="汉仪大宋简"/>
      <w:kern w:val="28"/>
      <w:sz w:val="22"/>
      <w:lang w:val="en-US" w:eastAsia="zh-CN"/>
    </w:rPr>
  </w:style>
  <w:style w:type="character" w:customStyle="1" w:styleId="299">
    <w:name w:val="样式 Arial"/>
    <w:semiHidden/>
    <w:qFormat/>
    <w:uiPriority w:val="0"/>
    <w:rPr>
      <w:rFonts w:hint="default" w:ascii="Times New Roman" w:hAnsi="Times New Roman" w:eastAsia="宋体" w:cs="Times New Roman"/>
      <w:sz w:val="21"/>
      <w:szCs w:val="21"/>
    </w:rPr>
  </w:style>
  <w:style w:type="character" w:customStyle="1" w:styleId="300">
    <w:name w:val="信息标题 Char1"/>
    <w:semiHidden/>
    <w:qFormat/>
    <w:uiPriority w:val="0"/>
    <w:rPr>
      <w:rFonts w:ascii="Cambria" w:hAnsi="Cambria" w:eastAsia="宋体" w:cs="Times New Roman"/>
      <w:kern w:val="2"/>
      <w:sz w:val="24"/>
      <w:szCs w:val="24"/>
      <w:shd w:val="pct20" w:color="auto" w:fill="auto"/>
    </w:rPr>
  </w:style>
  <w:style w:type="character" w:customStyle="1" w:styleId="301">
    <w:name w:val="样式 标题 2 + 五号 Char"/>
    <w:link w:val="302"/>
    <w:qFormat/>
    <w:uiPriority w:val="0"/>
    <w:rPr>
      <w:rFonts w:eastAsia="黑体"/>
      <w:bCs/>
      <w:kern w:val="2"/>
      <w:sz w:val="21"/>
      <w:szCs w:val="21"/>
      <w:lang w:val="en-US" w:eastAsia="zh-CN" w:bidi="ar-SA"/>
    </w:rPr>
  </w:style>
  <w:style w:type="paragraph" w:customStyle="1" w:styleId="302">
    <w:name w:val="样式 标题 2 + 五号"/>
    <w:basedOn w:val="4"/>
    <w:link w:val="301"/>
    <w:qFormat/>
    <w:uiPriority w:val="0"/>
    <w:pPr>
      <w:autoSpaceDE w:val="0"/>
      <w:autoSpaceDN w:val="0"/>
      <w:adjustRightInd w:val="0"/>
      <w:spacing w:before="0" w:after="0" w:line="240" w:lineRule="auto"/>
      <w:ind w:firstLine="420"/>
      <w:textAlignment w:val="baseline"/>
    </w:pPr>
    <w:rPr>
      <w:rFonts w:ascii="Times New Roman" w:hAnsi="Times New Roman" w:eastAsia="黑体"/>
      <w:b w:val="0"/>
      <w:sz w:val="21"/>
      <w:szCs w:val="21"/>
    </w:rPr>
  </w:style>
  <w:style w:type="character" w:customStyle="1" w:styleId="303">
    <w:name w:val="9 Char"/>
    <w:qFormat/>
    <w:uiPriority w:val="0"/>
    <w:rPr>
      <w:rFonts w:ascii="黑体" w:hAnsi="Tms Rmn" w:eastAsia="黑体"/>
      <w:spacing w:val="10"/>
      <w:sz w:val="28"/>
    </w:rPr>
  </w:style>
  <w:style w:type="character" w:customStyle="1" w:styleId="304">
    <w:name w:val="font51"/>
    <w:qFormat/>
    <w:uiPriority w:val="0"/>
    <w:rPr>
      <w:rFonts w:hint="eastAsia" w:ascii="宋体" w:hAnsi="宋体" w:eastAsia="宋体" w:cs="宋体"/>
      <w:color w:val="000000"/>
      <w:sz w:val="21"/>
      <w:szCs w:val="21"/>
      <w:u w:val="none"/>
    </w:rPr>
  </w:style>
  <w:style w:type="character" w:customStyle="1" w:styleId="305">
    <w:name w:val="_Style 303"/>
    <w:qFormat/>
    <w:uiPriority w:val="0"/>
    <w:rPr>
      <w:sz w:val="24"/>
      <w:szCs w:val="24"/>
      <w:u w:val="single"/>
    </w:rPr>
  </w:style>
  <w:style w:type="character" w:customStyle="1" w:styleId="306">
    <w:name w:val="Figure caption Char"/>
    <w:qFormat/>
    <w:uiPriority w:val="0"/>
    <w:rPr>
      <w:rFonts w:ascii="宋体" w:hAnsi="Tms Rmn"/>
      <w:spacing w:val="10"/>
      <w:sz w:val="28"/>
    </w:rPr>
  </w:style>
  <w:style w:type="character" w:customStyle="1" w:styleId="307">
    <w:name w:val="标题 2 Char2"/>
    <w:qFormat/>
    <w:uiPriority w:val="0"/>
    <w:rPr>
      <w:rFonts w:eastAsia="黑体"/>
      <w:sz w:val="21"/>
      <w:szCs w:val="21"/>
      <w:lang w:val="en-US" w:eastAsia="zh-CN" w:bidi="ar-SA"/>
    </w:rPr>
  </w:style>
  <w:style w:type="character" w:customStyle="1" w:styleId="308">
    <w:name w:val="HTML 预设格式 Char1"/>
    <w:semiHidden/>
    <w:qFormat/>
    <w:uiPriority w:val="0"/>
    <w:rPr>
      <w:rFonts w:ascii="Courier New" w:hAnsi="Courier New" w:eastAsia="宋体" w:cs="Courier New"/>
      <w:kern w:val="0"/>
      <w:sz w:val="20"/>
      <w:szCs w:val="20"/>
    </w:rPr>
  </w:style>
  <w:style w:type="character" w:customStyle="1" w:styleId="309">
    <w:name w:val="朱1 Char"/>
    <w:link w:val="310"/>
    <w:qFormat/>
    <w:uiPriority w:val="0"/>
    <w:rPr>
      <w:rFonts w:ascii="EU-F1" w:eastAsia="黑体"/>
      <w:b/>
      <w:kern w:val="21"/>
      <w:lang w:bidi="ar-SA"/>
    </w:rPr>
  </w:style>
  <w:style w:type="paragraph" w:customStyle="1" w:styleId="310">
    <w:name w:val="朱1"/>
    <w:basedOn w:val="239"/>
    <w:link w:val="309"/>
    <w:qFormat/>
    <w:uiPriority w:val="0"/>
    <w:pPr>
      <w:keepLines w:val="0"/>
      <w:widowControl/>
      <w:spacing w:before="0" w:after="0" w:line="480" w:lineRule="auto"/>
      <w:jc w:val="left"/>
      <w:outlineLvl w:val="0"/>
    </w:pPr>
    <w:rPr>
      <w:rFonts w:ascii="EU-F1" w:eastAsia="黑体"/>
      <w:bCs w:val="0"/>
      <w:kern w:val="21"/>
      <w:sz w:val="20"/>
      <w:szCs w:val="20"/>
    </w:rPr>
  </w:style>
  <w:style w:type="character" w:customStyle="1" w:styleId="311">
    <w:name w:val="标题 3 + 四 段前: 0 磅 段后: 0 磅 行距: 1.5 倍行距 Char"/>
    <w:link w:val="312"/>
    <w:qFormat/>
    <w:uiPriority w:val="0"/>
    <w:rPr>
      <w:rFonts w:eastAsia="宋体" w:cs="宋体"/>
      <w:b/>
      <w:bCs/>
      <w:kern w:val="2"/>
      <w:sz w:val="28"/>
      <w:szCs w:val="28"/>
      <w:lang w:val="en-US" w:eastAsia="zh-CN" w:bidi="ar-SA"/>
    </w:rPr>
  </w:style>
  <w:style w:type="paragraph" w:customStyle="1" w:styleId="312">
    <w:name w:val="标题 3 + 四 段前: 0 磅 段后: 0 磅 行距: 1.5 倍行距"/>
    <w:basedOn w:val="6"/>
    <w:next w:val="6"/>
    <w:link w:val="311"/>
    <w:qFormat/>
    <w:uiPriority w:val="0"/>
    <w:pPr>
      <w:spacing w:before="0" w:after="0" w:line="360" w:lineRule="auto"/>
    </w:pPr>
    <w:rPr>
      <w:rFonts w:eastAsia="宋体" w:cs="宋体"/>
      <w:sz w:val="28"/>
      <w:szCs w:val="28"/>
    </w:rPr>
  </w:style>
  <w:style w:type="character" w:customStyle="1" w:styleId="313">
    <w:name w:val="图中文字"/>
    <w:semiHidden/>
    <w:qFormat/>
    <w:uiPriority w:val="0"/>
    <w:rPr>
      <w:rFonts w:ascii="Times New Roman" w:eastAsia="宋体"/>
      <w:sz w:val="15"/>
    </w:rPr>
  </w:style>
  <w:style w:type="character" w:customStyle="1" w:styleId="314">
    <w:name w:val="个人答复风格"/>
    <w:semiHidden/>
    <w:qFormat/>
    <w:uiPriority w:val="0"/>
    <w:rPr>
      <w:rFonts w:ascii="Arial" w:hAnsi="Arial" w:eastAsia="宋体" w:cs="Arial"/>
      <w:color w:val="auto"/>
      <w:sz w:val="20"/>
    </w:rPr>
  </w:style>
  <w:style w:type="character" w:customStyle="1" w:styleId="315">
    <w:name w:val="样式一"/>
    <w:qFormat/>
    <w:uiPriority w:val="0"/>
    <w:rPr>
      <w:rFonts w:ascii="宋体" w:hAnsi="宋体"/>
      <w:b/>
      <w:bCs/>
      <w:color w:val="000000"/>
      <w:sz w:val="36"/>
    </w:rPr>
  </w:style>
  <w:style w:type="character" w:customStyle="1" w:styleId="316">
    <w:name w:val="样式 2 Char"/>
    <w:link w:val="317"/>
    <w:qFormat/>
    <w:uiPriority w:val="0"/>
    <w:rPr>
      <w:rFonts w:ascii="EU-F1" w:eastAsia="黑体"/>
      <w:bCs/>
      <w:kern w:val="2"/>
      <w:sz w:val="21"/>
      <w:szCs w:val="21"/>
      <w:lang w:val="en-US" w:eastAsia="zh-CN" w:bidi="ar-SA"/>
    </w:rPr>
  </w:style>
  <w:style w:type="paragraph" w:customStyle="1" w:styleId="317">
    <w:name w:val="样式 2"/>
    <w:basedOn w:val="4"/>
    <w:link w:val="316"/>
    <w:qFormat/>
    <w:uiPriority w:val="0"/>
    <w:pPr>
      <w:keepNext w:val="0"/>
      <w:keepLines w:val="0"/>
      <w:topLinePunct/>
      <w:spacing w:before="0" w:after="0" w:line="312" w:lineRule="exact"/>
    </w:pPr>
    <w:rPr>
      <w:rFonts w:ascii="EU-F1" w:hAnsi="Times New Roman" w:eastAsia="黑体"/>
      <w:b w:val="0"/>
      <w:sz w:val="21"/>
      <w:szCs w:val="21"/>
    </w:rPr>
  </w:style>
  <w:style w:type="character" w:customStyle="1" w:styleId="318">
    <w:name w:val="标题 1 Char2"/>
    <w:qFormat/>
    <w:uiPriority w:val="0"/>
    <w:rPr>
      <w:rFonts w:ascii="汉仪大宋简" w:eastAsia="汉仪大宋简"/>
      <w:kern w:val="28"/>
      <w:sz w:val="22"/>
      <w:szCs w:val="26"/>
      <w:lang w:val="en-US" w:eastAsia="zh-CN" w:bidi="ar-SA"/>
    </w:rPr>
  </w:style>
  <w:style w:type="character" w:customStyle="1" w:styleId="319">
    <w:name w:val="朱2 Char"/>
    <w:link w:val="320"/>
    <w:qFormat/>
    <w:uiPriority w:val="0"/>
    <w:rPr>
      <w:rFonts w:ascii="EU-F1" w:eastAsia="黑体"/>
      <w:bCs/>
      <w:kern w:val="21"/>
      <w:sz w:val="21"/>
      <w:szCs w:val="21"/>
    </w:rPr>
  </w:style>
  <w:style w:type="paragraph" w:customStyle="1" w:styleId="320">
    <w:name w:val="朱2"/>
    <w:basedOn w:val="244"/>
    <w:link w:val="319"/>
    <w:qFormat/>
    <w:uiPriority w:val="0"/>
    <w:pPr>
      <w:keepNext/>
      <w:numPr>
        <w:ilvl w:val="0"/>
        <w:numId w:val="0"/>
      </w:numPr>
      <w:topLinePunct/>
      <w:spacing w:line="312" w:lineRule="exact"/>
      <w:textAlignment w:val="baseline"/>
      <w:outlineLvl w:val="0"/>
    </w:pPr>
    <w:rPr>
      <w:rFonts w:ascii="EU-F1" w:hAnsi="Times New Roman" w:eastAsia="黑体"/>
      <w:bCs/>
      <w:kern w:val="21"/>
      <w:sz w:val="21"/>
      <w:szCs w:val="21"/>
    </w:rPr>
  </w:style>
  <w:style w:type="character" w:customStyle="1" w:styleId="321">
    <w:name w:val="font271"/>
    <w:qFormat/>
    <w:uiPriority w:val="0"/>
    <w:rPr>
      <w:rFonts w:hint="eastAsia" w:ascii="黑体" w:hAnsi="宋体" w:eastAsia="黑体" w:cs="黑体"/>
      <w:color w:val="000000"/>
      <w:sz w:val="20"/>
      <w:szCs w:val="20"/>
      <w:u w:val="none"/>
    </w:rPr>
  </w:style>
  <w:style w:type="character" w:customStyle="1" w:styleId="322">
    <w:name w:val="签名 Char1"/>
    <w:semiHidden/>
    <w:qFormat/>
    <w:uiPriority w:val="0"/>
    <w:rPr>
      <w:rFonts w:ascii="Times New Roman" w:hAnsi="Times New Roman"/>
      <w:kern w:val="2"/>
      <w:sz w:val="21"/>
      <w:szCs w:val="24"/>
    </w:rPr>
  </w:style>
  <w:style w:type="character" w:customStyle="1" w:styleId="323">
    <w:name w:val="_Style 321"/>
    <w:qFormat/>
    <w:uiPriority w:val="0"/>
    <w:rPr>
      <w:b/>
      <w:i/>
      <w:sz w:val="24"/>
      <w:szCs w:val="24"/>
      <w:u w:val="single"/>
    </w:rPr>
  </w:style>
  <w:style w:type="character" w:customStyle="1" w:styleId="324">
    <w:name w:val="报告标题1 Char"/>
    <w:link w:val="325"/>
    <w:qFormat/>
    <w:uiPriority w:val="0"/>
    <w:rPr>
      <w:rFonts w:eastAsia="宋体"/>
      <w:bCs/>
      <w:kern w:val="2"/>
      <w:sz w:val="21"/>
      <w:szCs w:val="21"/>
      <w:lang w:val="en-US" w:eastAsia="zh-CN" w:bidi="ar-SA"/>
    </w:rPr>
  </w:style>
  <w:style w:type="paragraph" w:customStyle="1" w:styleId="325">
    <w:name w:val="报告标题1"/>
    <w:basedOn w:val="3"/>
    <w:link w:val="324"/>
    <w:qFormat/>
    <w:uiPriority w:val="0"/>
    <w:pPr>
      <w:keepNext w:val="0"/>
      <w:tabs>
        <w:tab w:val="clear" w:pos="1830"/>
      </w:tabs>
      <w:topLinePunct/>
      <w:snapToGrid w:val="0"/>
      <w:ind w:left="0" w:firstLine="420"/>
    </w:pPr>
    <w:rPr>
      <w:rFonts w:ascii="Times New Roman" w:hAnsi="Times New Roman" w:eastAsia="宋体"/>
      <w:b w:val="0"/>
      <w:bCs/>
      <w:sz w:val="21"/>
      <w:szCs w:val="21"/>
      <w:lang w:bidi="ar-SA"/>
    </w:rPr>
  </w:style>
  <w:style w:type="character" w:customStyle="1" w:styleId="326">
    <w:name w:val="HTML 地址 Char1"/>
    <w:semiHidden/>
    <w:qFormat/>
    <w:uiPriority w:val="0"/>
    <w:rPr>
      <w:rFonts w:ascii="Calibri" w:hAnsi="Calibri" w:eastAsia="宋体" w:cs="Times New Roman"/>
      <w:i/>
      <w:iCs/>
      <w:kern w:val="0"/>
      <w:szCs w:val="24"/>
    </w:rPr>
  </w:style>
  <w:style w:type="character" w:customStyle="1" w:styleId="327">
    <w:name w:val="f Char"/>
    <w:qFormat/>
    <w:uiPriority w:val="0"/>
    <w:rPr>
      <w:rFonts w:eastAsia="宋体"/>
      <w:kern w:val="2"/>
      <w:sz w:val="18"/>
      <w:szCs w:val="18"/>
      <w:lang w:val="en-US" w:eastAsia="zh-CN" w:bidi="ar-SA"/>
    </w:rPr>
  </w:style>
  <w:style w:type="character" w:customStyle="1" w:styleId="328">
    <w:name w:val="结束语 Char1"/>
    <w:semiHidden/>
    <w:qFormat/>
    <w:uiPriority w:val="0"/>
    <w:rPr>
      <w:rFonts w:ascii="Times New Roman" w:hAnsi="Times New Roman"/>
      <w:kern w:val="2"/>
      <w:sz w:val="21"/>
      <w:szCs w:val="24"/>
    </w:rPr>
  </w:style>
  <w:style w:type="character" w:customStyle="1" w:styleId="329">
    <w:name w:val="二级标题 Char"/>
    <w:link w:val="330"/>
    <w:qFormat/>
    <w:uiPriority w:val="0"/>
    <w:rPr>
      <w:rFonts w:ascii="Arial" w:hAnsi="Arial" w:eastAsia="黑体" w:cs="Arial"/>
      <w:b/>
      <w:bCs/>
      <w:sz w:val="24"/>
      <w:szCs w:val="24"/>
      <w:lang w:val="en-US" w:eastAsia="zh-CN" w:bidi="ar-SA"/>
    </w:rPr>
  </w:style>
  <w:style w:type="paragraph" w:customStyle="1" w:styleId="330">
    <w:name w:val="二级标题"/>
    <w:basedOn w:val="4"/>
    <w:link w:val="329"/>
    <w:qFormat/>
    <w:uiPriority w:val="0"/>
    <w:pPr>
      <w:tabs>
        <w:tab w:val="left" w:pos="6840"/>
      </w:tabs>
      <w:topLinePunct/>
      <w:autoSpaceDE w:val="0"/>
      <w:autoSpaceDN w:val="0"/>
      <w:adjustRightInd w:val="0"/>
      <w:spacing w:before="100" w:beforeLines="100" w:after="50" w:afterLines="50" w:line="240" w:lineRule="auto"/>
      <w:ind w:firstLine="200" w:firstLineChars="200"/>
      <w:textAlignment w:val="baseline"/>
    </w:pPr>
    <w:rPr>
      <w:rFonts w:eastAsia="黑体" w:cs="Arial"/>
      <w:kern w:val="0"/>
      <w:sz w:val="24"/>
      <w:szCs w:val="24"/>
    </w:rPr>
  </w:style>
  <w:style w:type="character" w:customStyle="1" w:styleId="331">
    <w:name w:val="个人撰写风格"/>
    <w:semiHidden/>
    <w:qFormat/>
    <w:uiPriority w:val="0"/>
    <w:rPr>
      <w:rFonts w:ascii="Arial" w:hAnsi="Arial" w:eastAsia="宋体" w:cs="Arial"/>
      <w:color w:val="auto"/>
      <w:sz w:val="20"/>
    </w:rPr>
  </w:style>
  <w:style w:type="character" w:customStyle="1" w:styleId="332">
    <w:name w:val="font101"/>
    <w:qFormat/>
    <w:uiPriority w:val="0"/>
    <w:rPr>
      <w:rFonts w:ascii="黑体" w:hAnsi="宋体" w:eastAsia="黑体" w:cs="黑体"/>
      <w:color w:val="000000"/>
      <w:sz w:val="20"/>
      <w:szCs w:val="20"/>
      <w:u w:val="none"/>
    </w:rPr>
  </w:style>
  <w:style w:type="character" w:customStyle="1" w:styleId="333">
    <w:name w:val="font01"/>
    <w:basedOn w:val="132"/>
    <w:qFormat/>
    <w:uiPriority w:val="0"/>
    <w:rPr>
      <w:rFonts w:hint="eastAsia" w:ascii="宋体" w:hAnsi="宋体" w:eastAsia="宋体" w:cs="宋体"/>
      <w:color w:val="FF0000"/>
      <w:sz w:val="22"/>
      <w:szCs w:val="22"/>
      <w:u w:val="none"/>
    </w:rPr>
  </w:style>
  <w:style w:type="character" w:customStyle="1" w:styleId="334">
    <w:name w:val="font261"/>
    <w:qFormat/>
    <w:uiPriority w:val="0"/>
    <w:rPr>
      <w:rFonts w:hint="eastAsia" w:ascii="宋体" w:hAnsi="宋体" w:eastAsia="宋体" w:cs="宋体"/>
      <w:color w:val="000000"/>
      <w:sz w:val="21"/>
      <w:szCs w:val="21"/>
      <w:u w:val="single"/>
    </w:rPr>
  </w:style>
  <w:style w:type="character" w:customStyle="1" w:styleId="335">
    <w:name w:val="pagehead"/>
    <w:basedOn w:val="132"/>
    <w:qFormat/>
    <w:uiPriority w:val="0"/>
  </w:style>
  <w:style w:type="character" w:customStyle="1" w:styleId="336">
    <w:name w:val="D1 Char"/>
    <w:basedOn w:val="230"/>
    <w:link w:val="337"/>
    <w:qFormat/>
    <w:uiPriority w:val="0"/>
  </w:style>
  <w:style w:type="paragraph" w:customStyle="1" w:styleId="337">
    <w:name w:val="D1"/>
    <w:basedOn w:val="231"/>
    <w:link w:val="336"/>
    <w:qFormat/>
    <w:uiPriority w:val="0"/>
  </w:style>
  <w:style w:type="character" w:customStyle="1" w:styleId="338">
    <w:name w:val="样式2 Char1"/>
    <w:semiHidden/>
    <w:qFormat/>
    <w:uiPriority w:val="0"/>
    <w:rPr>
      <w:rFonts w:ascii="宋体" w:eastAsia="黑体" w:cs="Arial"/>
      <w:kern w:val="2"/>
      <w:sz w:val="21"/>
      <w:szCs w:val="21"/>
      <w:lang w:val="en-US" w:eastAsia="zh-CN" w:bidi="ar-SA"/>
    </w:rPr>
  </w:style>
  <w:style w:type="character" w:customStyle="1" w:styleId="339">
    <w:name w:val="样式3 Char"/>
    <w:link w:val="340"/>
    <w:qFormat/>
    <w:uiPriority w:val="0"/>
    <w:rPr>
      <w:rFonts w:ascii="Arial" w:hAnsi="Arial" w:eastAsia="黑体"/>
      <w:kern w:val="2"/>
      <w:sz w:val="30"/>
      <w:szCs w:val="30"/>
      <w:lang w:val="en-US" w:eastAsia="zh-CN" w:bidi="ar-SA"/>
    </w:rPr>
  </w:style>
  <w:style w:type="paragraph" w:customStyle="1" w:styleId="340">
    <w:name w:val="样式3"/>
    <w:basedOn w:val="6"/>
    <w:link w:val="339"/>
    <w:semiHidden/>
    <w:qFormat/>
    <w:uiPriority w:val="0"/>
    <w:pPr>
      <w:tabs>
        <w:tab w:val="left" w:pos="709"/>
      </w:tabs>
      <w:topLinePunct/>
      <w:spacing w:before="0" w:after="0" w:line="720" w:lineRule="auto"/>
      <w:jc w:val="left"/>
    </w:pPr>
    <w:rPr>
      <w:rFonts w:ascii="Arial" w:hAnsi="Arial" w:eastAsia="黑体"/>
      <w:b w:val="0"/>
      <w:bCs w:val="0"/>
      <w:sz w:val="30"/>
      <w:szCs w:val="30"/>
    </w:rPr>
  </w:style>
  <w:style w:type="character" w:customStyle="1" w:styleId="341">
    <w:name w:val="font291"/>
    <w:qFormat/>
    <w:uiPriority w:val="0"/>
    <w:rPr>
      <w:rFonts w:hint="default" w:ascii="Times New Roman" w:hAnsi="Times New Roman" w:cs="Times New Roman"/>
      <w:color w:val="000000"/>
      <w:sz w:val="20"/>
      <w:szCs w:val="20"/>
      <w:u w:val="none"/>
    </w:rPr>
  </w:style>
  <w:style w:type="character" w:customStyle="1" w:styleId="342">
    <w:name w:val="Char Char2"/>
    <w:qFormat/>
    <w:uiPriority w:val="0"/>
    <w:rPr>
      <w:rFonts w:eastAsia="宋体"/>
      <w:b/>
      <w:bCs/>
      <w:kern w:val="44"/>
      <w:sz w:val="21"/>
      <w:szCs w:val="28"/>
      <w:lang w:val="en-US" w:eastAsia="zh-CN" w:bidi="ar-SA"/>
    </w:rPr>
  </w:style>
  <w:style w:type="character" w:customStyle="1" w:styleId="343">
    <w:name w:val="font331"/>
    <w:qFormat/>
    <w:uiPriority w:val="0"/>
    <w:rPr>
      <w:rFonts w:hint="eastAsia" w:ascii="微软雅黑" w:hAnsi="微软雅黑" w:eastAsia="微软雅黑" w:cs="微软雅黑"/>
      <w:color w:val="000000"/>
      <w:sz w:val="22"/>
      <w:szCs w:val="22"/>
      <w:u w:val="none"/>
    </w:rPr>
  </w:style>
  <w:style w:type="character" w:customStyle="1" w:styleId="344">
    <w:name w:val="font71"/>
    <w:qFormat/>
    <w:uiPriority w:val="0"/>
    <w:rPr>
      <w:rFonts w:ascii="Segoe UI Symbol" w:hAnsi="Segoe UI Symbol" w:eastAsia="Segoe UI Symbol" w:cs="Segoe UI Symbol"/>
      <w:color w:val="000000"/>
      <w:sz w:val="21"/>
      <w:szCs w:val="21"/>
      <w:u w:val="none"/>
    </w:rPr>
  </w:style>
  <w:style w:type="character" w:customStyle="1" w:styleId="345">
    <w:name w:val="h1 Char2"/>
    <w:qFormat/>
    <w:uiPriority w:val="0"/>
    <w:rPr>
      <w:rFonts w:ascii="汉仪大宋简" w:eastAsia="汉仪大宋简"/>
      <w:kern w:val="28"/>
      <w:sz w:val="22"/>
      <w:szCs w:val="26"/>
      <w:lang w:val="en-US" w:eastAsia="zh-CN" w:bidi="ar-SA"/>
    </w:rPr>
  </w:style>
  <w:style w:type="character" w:customStyle="1" w:styleId="346">
    <w:name w:val="正文文字缩进 3 Char Char"/>
    <w:qFormat/>
    <w:uiPriority w:val="0"/>
    <w:rPr>
      <w:rFonts w:ascii="宋体"/>
      <w:spacing w:val="10"/>
      <w:kern w:val="2"/>
      <w:sz w:val="24"/>
    </w:rPr>
  </w:style>
  <w:style w:type="character" w:customStyle="1" w:styleId="347">
    <w:name w:val="日期 Char1"/>
    <w:semiHidden/>
    <w:qFormat/>
    <w:uiPriority w:val="0"/>
    <w:rPr>
      <w:rFonts w:ascii="Calibri" w:hAnsi="Calibri" w:eastAsia="宋体" w:cs="Times New Roman"/>
      <w:kern w:val="0"/>
      <w:szCs w:val="24"/>
    </w:rPr>
  </w:style>
  <w:style w:type="character" w:customStyle="1" w:styleId="348">
    <w:name w:val="正文文字缩进 Char Char"/>
    <w:qFormat/>
    <w:uiPriority w:val="0"/>
    <w:rPr>
      <w:spacing w:val="10"/>
      <w:kern w:val="2"/>
      <w:sz w:val="21"/>
    </w:rPr>
  </w:style>
  <w:style w:type="character" w:customStyle="1" w:styleId="349">
    <w:name w:val="font241"/>
    <w:qFormat/>
    <w:uiPriority w:val="0"/>
    <w:rPr>
      <w:rFonts w:hint="eastAsia" w:ascii="微软雅黑" w:hAnsi="微软雅黑" w:eastAsia="微软雅黑" w:cs="微软雅黑"/>
      <w:color w:val="000000"/>
      <w:sz w:val="20"/>
      <w:szCs w:val="20"/>
      <w:u w:val="none"/>
    </w:rPr>
  </w:style>
  <w:style w:type="character" w:customStyle="1" w:styleId="350">
    <w:name w:val="font91"/>
    <w:basedOn w:val="132"/>
    <w:qFormat/>
    <w:uiPriority w:val="0"/>
    <w:rPr>
      <w:rFonts w:ascii="微软雅黑" w:hAnsi="微软雅黑" w:eastAsia="微软雅黑" w:cs="微软雅黑"/>
      <w:color w:val="333333"/>
      <w:sz w:val="18"/>
      <w:szCs w:val="18"/>
      <w:u w:val="none"/>
    </w:rPr>
  </w:style>
  <w:style w:type="character" w:customStyle="1" w:styleId="351">
    <w:name w:val="font161"/>
    <w:qFormat/>
    <w:uiPriority w:val="0"/>
    <w:rPr>
      <w:rFonts w:hint="eastAsia" w:ascii="宋体" w:hAnsi="宋体" w:eastAsia="宋体" w:cs="宋体"/>
      <w:color w:val="000000"/>
      <w:sz w:val="22"/>
      <w:szCs w:val="22"/>
      <w:u w:val="none"/>
    </w:rPr>
  </w:style>
  <w:style w:type="character" w:customStyle="1" w:styleId="352">
    <w:name w:val="引用 Char"/>
    <w:link w:val="353"/>
    <w:qFormat/>
    <w:uiPriority w:val="0"/>
    <w:rPr>
      <w:rFonts w:ascii="Calibri" w:hAnsi="Calibri" w:eastAsia="宋体"/>
      <w:i/>
      <w:sz w:val="24"/>
      <w:szCs w:val="24"/>
      <w:lang w:val="en-US" w:eastAsia="zh-CN" w:bidi="ar-SA"/>
    </w:rPr>
  </w:style>
  <w:style w:type="paragraph" w:styleId="353">
    <w:name w:val="Quote"/>
    <w:basedOn w:val="1"/>
    <w:next w:val="1"/>
    <w:link w:val="352"/>
    <w:qFormat/>
    <w:uiPriority w:val="0"/>
    <w:pPr>
      <w:widowControl/>
      <w:jc w:val="left"/>
    </w:pPr>
    <w:rPr>
      <w:rFonts w:ascii="Calibri" w:hAnsi="Calibri"/>
      <w:i/>
      <w:szCs w:val="24"/>
    </w:rPr>
  </w:style>
  <w:style w:type="character" w:customStyle="1" w:styleId="354">
    <w:name w:val="批注文字 Char"/>
    <w:qFormat/>
    <w:uiPriority w:val="0"/>
    <w:rPr>
      <w:rFonts w:ascii="Times New Roman" w:hAnsi="Times New Roman" w:eastAsia="宋体" w:cs="Times New Roman"/>
      <w:sz w:val="28"/>
      <w:szCs w:val="28"/>
    </w:rPr>
  </w:style>
  <w:style w:type="character" w:customStyle="1" w:styleId="355">
    <w:name w:val="样式二"/>
    <w:qFormat/>
    <w:uiPriority w:val="0"/>
    <w:rPr>
      <w:rFonts w:ascii="宋体" w:hAnsi="宋体"/>
      <w:b/>
      <w:bCs/>
      <w:color w:val="000000"/>
      <w:sz w:val="36"/>
    </w:rPr>
  </w:style>
  <w:style w:type="character" w:customStyle="1" w:styleId="356">
    <w:name w:val="h Char1"/>
    <w:qFormat/>
    <w:uiPriority w:val="0"/>
    <w:rPr>
      <w:rFonts w:eastAsia="宋体"/>
      <w:kern w:val="2"/>
      <w:sz w:val="18"/>
      <w:szCs w:val="18"/>
      <w:lang w:val="en-US" w:eastAsia="zh-CN" w:bidi="ar-SA"/>
    </w:rPr>
  </w:style>
  <w:style w:type="character" w:customStyle="1" w:styleId="357">
    <w:name w:val="明显引用 Char"/>
    <w:link w:val="358"/>
    <w:qFormat/>
    <w:uiPriority w:val="0"/>
    <w:rPr>
      <w:rFonts w:ascii="Calibri" w:hAnsi="Calibri" w:eastAsia="宋体"/>
      <w:b/>
      <w:i/>
      <w:sz w:val="24"/>
      <w:lang w:val="en-US" w:eastAsia="zh-CN" w:bidi="ar-SA"/>
    </w:rPr>
  </w:style>
  <w:style w:type="paragraph" w:styleId="358">
    <w:name w:val="Intense Quote"/>
    <w:basedOn w:val="1"/>
    <w:next w:val="1"/>
    <w:link w:val="357"/>
    <w:qFormat/>
    <w:uiPriority w:val="0"/>
    <w:pPr>
      <w:widowControl/>
      <w:ind w:left="720" w:right="720"/>
      <w:jc w:val="left"/>
    </w:pPr>
    <w:rPr>
      <w:rFonts w:ascii="Calibri" w:hAnsi="Calibri"/>
      <w:b/>
      <w:i/>
    </w:rPr>
  </w:style>
  <w:style w:type="character" w:customStyle="1" w:styleId="359">
    <w:name w:val="附录 Char"/>
    <w:link w:val="360"/>
    <w:qFormat/>
    <w:uiPriority w:val="0"/>
    <w:rPr>
      <w:rFonts w:eastAsia="黑体"/>
      <w:kern w:val="2"/>
      <w:sz w:val="28"/>
      <w:szCs w:val="28"/>
      <w:lang w:val="en-US" w:eastAsia="zh-CN" w:bidi="ar-SA"/>
    </w:rPr>
  </w:style>
  <w:style w:type="paragraph" w:customStyle="1" w:styleId="360">
    <w:name w:val="附录"/>
    <w:basedOn w:val="3"/>
    <w:link w:val="359"/>
    <w:qFormat/>
    <w:uiPriority w:val="0"/>
    <w:pPr>
      <w:keepLines/>
      <w:tabs>
        <w:tab w:val="clear" w:pos="1830"/>
      </w:tabs>
      <w:topLinePunct/>
      <w:spacing w:line="960" w:lineRule="auto"/>
      <w:ind w:left="0" w:firstLine="420"/>
      <w:jc w:val="center"/>
      <w:textAlignment w:val="baseline"/>
    </w:pPr>
    <w:rPr>
      <w:rFonts w:ascii="Times New Roman" w:hAnsi="Times New Roman" w:eastAsia="黑体"/>
      <w:b w:val="0"/>
      <w:sz w:val="28"/>
      <w:szCs w:val="28"/>
      <w:lang w:bidi="ar-SA"/>
    </w:rPr>
  </w:style>
  <w:style w:type="character" w:customStyle="1" w:styleId="361">
    <w:name w:val="正文文本缩进 3 Char1"/>
    <w:semiHidden/>
    <w:qFormat/>
    <w:uiPriority w:val="0"/>
    <w:rPr>
      <w:rFonts w:ascii="Calibri" w:hAnsi="Calibri" w:eastAsia="宋体" w:cs="Times New Roman"/>
      <w:kern w:val="0"/>
      <w:sz w:val="16"/>
      <w:szCs w:val="16"/>
    </w:rPr>
  </w:style>
  <w:style w:type="character" w:customStyle="1" w:styleId="362">
    <w:name w:val="国网标题 Char"/>
    <w:qFormat/>
    <w:uiPriority w:val="0"/>
    <w:rPr>
      <w:rFonts w:ascii="Arial" w:hAnsi="Arial" w:eastAsia="黑体"/>
      <w:b/>
      <w:sz w:val="24"/>
      <w:szCs w:val="24"/>
      <w:lang w:val="en-US" w:eastAsia="zh-CN" w:bidi="ar-SA"/>
    </w:rPr>
  </w:style>
  <w:style w:type="character" w:customStyle="1" w:styleId="363">
    <w:name w:val="章标题 Char"/>
    <w:semiHidden/>
    <w:qFormat/>
    <w:uiPriority w:val="0"/>
    <w:rPr>
      <w:rFonts w:ascii="黑体" w:eastAsia="华文细黑"/>
      <w:b/>
      <w:bCs/>
      <w:sz w:val="32"/>
      <w:lang w:val="en-US" w:eastAsia="zh-CN" w:bidi="ar-SA"/>
    </w:rPr>
  </w:style>
  <w:style w:type="character" w:customStyle="1" w:styleId="364">
    <w:name w:val="报告标题 Char"/>
    <w:link w:val="365"/>
    <w:uiPriority w:val="0"/>
    <w:rPr>
      <w:rFonts w:ascii="宋体" w:hAnsi="宋体" w:eastAsia="宋体"/>
      <w:bCs/>
      <w:kern w:val="2"/>
      <w:sz w:val="21"/>
      <w:szCs w:val="21"/>
      <w:lang w:val="en-US" w:eastAsia="zh-CN" w:bidi="ar-SA"/>
    </w:rPr>
  </w:style>
  <w:style w:type="paragraph" w:customStyle="1" w:styleId="365">
    <w:name w:val="报告标题"/>
    <w:basedOn w:val="325"/>
    <w:link w:val="364"/>
    <w:uiPriority w:val="0"/>
    <w:pPr>
      <w:spacing w:before="100" w:beforeAutospacing="1" w:after="100" w:afterAutospacing="1"/>
      <w:jc w:val="center"/>
    </w:pPr>
    <w:rPr>
      <w:rFonts w:ascii="宋体" w:hAnsi="宋体"/>
    </w:rPr>
  </w:style>
  <w:style w:type="character" w:customStyle="1" w:styleId="366">
    <w:name w:val="段 Char"/>
    <w:semiHidden/>
    <w:qFormat/>
    <w:uiPriority w:val="0"/>
    <w:rPr>
      <w:rFonts w:ascii="宋体"/>
      <w:sz w:val="21"/>
      <w:lang w:val="en-US" w:eastAsia="zh-CN" w:bidi="ar-SA"/>
    </w:rPr>
  </w:style>
  <w:style w:type="character" w:customStyle="1" w:styleId="367">
    <w:name w:val="样式6 Char"/>
    <w:link w:val="368"/>
    <w:qFormat/>
    <w:uiPriority w:val="0"/>
    <w:rPr>
      <w:rFonts w:eastAsia="黑体"/>
      <w:kern w:val="2"/>
      <w:sz w:val="21"/>
      <w:szCs w:val="21"/>
      <w:lang w:val="en-US" w:eastAsia="zh-CN" w:bidi="ar-SA"/>
    </w:rPr>
  </w:style>
  <w:style w:type="paragraph" w:customStyle="1" w:styleId="368">
    <w:name w:val="样式6"/>
    <w:basedOn w:val="1"/>
    <w:link w:val="367"/>
    <w:qFormat/>
    <w:uiPriority w:val="0"/>
    <w:pPr>
      <w:topLinePunct/>
      <w:spacing w:before="160" w:after="60"/>
      <w:jc w:val="center"/>
    </w:pPr>
    <w:rPr>
      <w:rFonts w:ascii="Times New Roman" w:eastAsia="黑体"/>
      <w:kern w:val="2"/>
      <w:sz w:val="21"/>
      <w:szCs w:val="21"/>
    </w:rPr>
  </w:style>
  <w:style w:type="character" w:customStyle="1" w:styleId="369">
    <w:name w:val="朱表头 Char Char"/>
    <w:link w:val="370"/>
    <w:uiPriority w:val="0"/>
    <w:rPr>
      <w:rFonts w:ascii="EU-F1" w:eastAsia="黑体"/>
      <w:snapToGrid w:val="0"/>
      <w:kern w:val="2"/>
      <w:sz w:val="21"/>
      <w:lang w:bidi="ar-SA"/>
    </w:rPr>
  </w:style>
  <w:style w:type="paragraph" w:customStyle="1" w:styleId="370">
    <w:name w:val="朱表头"/>
    <w:basedOn w:val="261"/>
    <w:link w:val="369"/>
    <w:uiPriority w:val="0"/>
    <w:pPr>
      <w:spacing w:line="312" w:lineRule="exact"/>
    </w:pPr>
    <w:rPr>
      <w:rFonts w:ascii="EU-F1"/>
      <w:snapToGrid w:val="0"/>
      <w:szCs w:val="20"/>
    </w:rPr>
  </w:style>
  <w:style w:type="character" w:customStyle="1" w:styleId="371">
    <w:name w:val="表头 Char Char"/>
    <w:qFormat/>
    <w:uiPriority w:val="0"/>
    <w:rPr>
      <w:rFonts w:eastAsia="黑体"/>
      <w:kern w:val="2"/>
      <w:sz w:val="21"/>
      <w:szCs w:val="21"/>
      <w:lang w:val="en-US" w:eastAsia="zh-CN" w:bidi="ar-SA"/>
    </w:rPr>
  </w:style>
  <w:style w:type="character" w:customStyle="1" w:styleId="372">
    <w:name w:val="批注主题 Char1"/>
    <w:semiHidden/>
    <w:qFormat/>
    <w:uiPriority w:val="0"/>
    <w:rPr>
      <w:rFonts w:eastAsia="宋体"/>
      <w:b/>
      <w:bCs/>
      <w:kern w:val="2"/>
      <w:sz w:val="21"/>
      <w:szCs w:val="24"/>
      <w:lang w:val="en-US" w:eastAsia="zh-CN" w:bidi="ar-SA"/>
    </w:rPr>
  </w:style>
  <w:style w:type="character" w:customStyle="1" w:styleId="373">
    <w:name w:val="表中文字 Char Char"/>
    <w:qFormat/>
    <w:uiPriority w:val="0"/>
    <w:rPr>
      <w:rFonts w:eastAsia="宋体"/>
      <w:kern w:val="2"/>
      <w:sz w:val="21"/>
      <w:szCs w:val="24"/>
      <w:lang w:val="en-US" w:eastAsia="zh-CN" w:bidi="ar-SA"/>
    </w:rPr>
  </w:style>
  <w:style w:type="character" w:customStyle="1" w:styleId="374">
    <w:name w:val="font21"/>
    <w:basedOn w:val="132"/>
    <w:qFormat/>
    <w:uiPriority w:val="0"/>
    <w:rPr>
      <w:rFonts w:ascii="Calibri" w:hAnsi="Calibri" w:cs="Calibri"/>
      <w:color w:val="000000"/>
      <w:sz w:val="18"/>
      <w:szCs w:val="18"/>
      <w:u w:val="none"/>
    </w:rPr>
  </w:style>
  <w:style w:type="character" w:customStyle="1" w:styleId="375">
    <w:name w:val="正文1 Char"/>
    <w:link w:val="376"/>
    <w:qFormat/>
    <w:uiPriority w:val="0"/>
    <w:rPr>
      <w:rFonts w:ascii="宋体" w:hAnsi="宋体" w:eastAsia="宋体"/>
      <w:sz w:val="24"/>
    </w:rPr>
  </w:style>
  <w:style w:type="paragraph" w:customStyle="1" w:styleId="376">
    <w:name w:val="正文1"/>
    <w:basedOn w:val="1"/>
    <w:link w:val="375"/>
    <w:qFormat/>
    <w:uiPriority w:val="0"/>
    <w:pPr>
      <w:adjustRightInd w:val="0"/>
      <w:spacing w:line="390" w:lineRule="atLeast"/>
      <w:textAlignment w:val="baseline"/>
    </w:pPr>
    <w:rPr>
      <w:rFonts w:hAnsi="宋体"/>
    </w:rPr>
  </w:style>
  <w:style w:type="character" w:customStyle="1" w:styleId="377">
    <w:name w:val="font201"/>
    <w:qFormat/>
    <w:uiPriority w:val="0"/>
    <w:rPr>
      <w:rFonts w:hint="default" w:ascii="Tahoma" w:hAnsi="Tahoma" w:eastAsia="Tahoma" w:cs="Tahoma"/>
      <w:color w:val="000000"/>
      <w:sz w:val="22"/>
      <w:szCs w:val="22"/>
      <w:u w:val="none"/>
    </w:rPr>
  </w:style>
  <w:style w:type="character" w:customStyle="1" w:styleId="378">
    <w:name w:val="font141"/>
    <w:basedOn w:val="132"/>
    <w:qFormat/>
    <w:uiPriority w:val="0"/>
    <w:rPr>
      <w:rFonts w:hint="default" w:ascii="Times New Roman" w:hAnsi="Times New Roman" w:cs="Times New Roman"/>
      <w:color w:val="000000"/>
      <w:sz w:val="14"/>
      <w:szCs w:val="14"/>
      <w:u w:val="none"/>
    </w:rPr>
  </w:style>
  <w:style w:type="character" w:customStyle="1" w:styleId="379">
    <w:name w:val="heading 4 + Indent: Left 0.5 in Char"/>
    <w:qFormat/>
    <w:uiPriority w:val="0"/>
    <w:rPr>
      <w:rFonts w:ascii="Cambria" w:hAnsi="Cambria" w:eastAsia="宋体" w:cs="Times New Roman"/>
      <w:b/>
      <w:bCs/>
      <w:sz w:val="28"/>
      <w:szCs w:val="28"/>
    </w:rPr>
  </w:style>
  <w:style w:type="character" w:customStyle="1" w:styleId="380">
    <w:name w:val="样式 样式1 + 非加粗 Char"/>
    <w:link w:val="381"/>
    <w:qFormat/>
    <w:uiPriority w:val="0"/>
    <w:rPr>
      <w:rFonts w:eastAsia="汉仪大宋简"/>
      <w:b/>
      <w:bCs/>
      <w:kern w:val="2"/>
      <w:sz w:val="22"/>
      <w:szCs w:val="22"/>
      <w:lang w:bidi="ar-SA"/>
    </w:rPr>
  </w:style>
  <w:style w:type="paragraph" w:customStyle="1" w:styleId="381">
    <w:name w:val="样式 样式1 + 非加粗"/>
    <w:basedOn w:val="239"/>
    <w:link w:val="380"/>
    <w:qFormat/>
    <w:uiPriority w:val="0"/>
    <w:pPr>
      <w:keepLines w:val="0"/>
      <w:spacing w:before="0" w:after="0" w:line="480" w:lineRule="auto"/>
      <w:ind w:firstLine="420"/>
      <w:outlineLvl w:val="0"/>
    </w:pPr>
    <w:rPr>
      <w:rFonts w:eastAsia="汉仪大宋简"/>
      <w:sz w:val="22"/>
      <w:szCs w:val="22"/>
    </w:rPr>
  </w:style>
  <w:style w:type="character" w:customStyle="1" w:styleId="382">
    <w:name w:val="_Style 380"/>
    <w:qFormat/>
    <w:uiPriority w:val="0"/>
    <w:rPr>
      <w:b/>
      <w:sz w:val="24"/>
      <w:u w:val="single"/>
    </w:rPr>
  </w:style>
  <w:style w:type="character" w:customStyle="1" w:styleId="383">
    <w:name w:val="short_text1"/>
    <w:qFormat/>
    <w:uiPriority w:val="0"/>
    <w:rPr>
      <w:sz w:val="21"/>
    </w:rPr>
  </w:style>
  <w:style w:type="character" w:customStyle="1" w:styleId="384">
    <w:name w:val=" Char Char9"/>
    <w:qFormat/>
    <w:uiPriority w:val="0"/>
    <w:rPr>
      <w:rFonts w:ascii="方正小标宋简体" w:eastAsia="方正小标宋简体"/>
      <w:b/>
      <w:spacing w:val="4"/>
      <w:w w:val="95"/>
      <w:kern w:val="2"/>
      <w:sz w:val="42"/>
      <w:szCs w:val="44"/>
      <w:lang w:val="en-US" w:eastAsia="zh-CN" w:bidi="ar-SA"/>
    </w:rPr>
  </w:style>
  <w:style w:type="character" w:customStyle="1" w:styleId="385">
    <w:name w:val="标题 1 Char Char"/>
    <w:semiHidden/>
    <w:qFormat/>
    <w:uiPriority w:val="0"/>
    <w:rPr>
      <w:rFonts w:eastAsia="宋体"/>
      <w:b/>
      <w:kern w:val="44"/>
      <w:sz w:val="44"/>
      <w:lang w:val="en-US" w:eastAsia="zh-CN" w:bidi="ar-SA"/>
    </w:rPr>
  </w:style>
  <w:style w:type="character" w:customStyle="1" w:styleId="386">
    <w:name w:val=" Char Char1"/>
    <w:semiHidden/>
    <w:qFormat/>
    <w:uiPriority w:val="0"/>
    <w:rPr>
      <w:rFonts w:eastAsia="黑体"/>
      <w:bCs/>
      <w:kern w:val="44"/>
      <w:sz w:val="32"/>
      <w:szCs w:val="44"/>
      <w:lang w:val="en-US" w:eastAsia="zh-CN" w:bidi="ar-SA"/>
    </w:rPr>
  </w:style>
  <w:style w:type="character" w:customStyle="1" w:styleId="387">
    <w:name w:val="font151"/>
    <w:qFormat/>
    <w:uiPriority w:val="0"/>
    <w:rPr>
      <w:rFonts w:hint="eastAsia" w:ascii="宋体" w:hAnsi="宋体" w:eastAsia="宋体" w:cs="宋体"/>
      <w:color w:val="000000"/>
      <w:sz w:val="21"/>
      <w:szCs w:val="21"/>
      <w:u w:val="none"/>
    </w:rPr>
  </w:style>
  <w:style w:type="character" w:customStyle="1" w:styleId="388">
    <w:name w:val="表名 Char"/>
    <w:link w:val="389"/>
    <w:semiHidden/>
    <w:qFormat/>
    <w:uiPriority w:val="0"/>
    <w:rPr>
      <w:rFonts w:ascii="黑体" w:eastAsia="黑体"/>
      <w:kern w:val="2"/>
      <w:sz w:val="21"/>
    </w:rPr>
  </w:style>
  <w:style w:type="paragraph" w:customStyle="1" w:styleId="389">
    <w:name w:val="表名"/>
    <w:basedOn w:val="1"/>
    <w:link w:val="388"/>
    <w:semiHidden/>
    <w:qFormat/>
    <w:uiPriority w:val="0"/>
    <w:pPr>
      <w:numPr>
        <w:ilvl w:val="0"/>
        <w:numId w:val="13"/>
      </w:numPr>
      <w:tabs>
        <w:tab w:val="left" w:leader="dot" w:pos="1701"/>
        <w:tab w:val="left" w:pos="9072"/>
      </w:tabs>
      <w:spacing w:line="360" w:lineRule="auto"/>
      <w:jc w:val="center"/>
    </w:pPr>
    <w:rPr>
      <w:rFonts w:ascii="黑体" w:eastAsia="黑体"/>
      <w:kern w:val="2"/>
      <w:sz w:val="21"/>
    </w:rPr>
  </w:style>
  <w:style w:type="character" w:customStyle="1" w:styleId="390">
    <w:name w:val="报告标题3 Char"/>
    <w:link w:val="391"/>
    <w:qFormat/>
    <w:uiPriority w:val="0"/>
    <w:rPr>
      <w:rFonts w:eastAsia="宋体" w:cs="Arial"/>
      <w:b/>
      <w:bCs/>
      <w:kern w:val="2"/>
      <w:sz w:val="21"/>
      <w:szCs w:val="21"/>
      <w:lang w:val="en-US" w:eastAsia="zh-CN" w:bidi="ar-SA"/>
    </w:rPr>
  </w:style>
  <w:style w:type="paragraph" w:customStyle="1" w:styleId="391">
    <w:name w:val="报告标题3"/>
    <w:basedOn w:val="6"/>
    <w:next w:val="45"/>
    <w:link w:val="390"/>
    <w:qFormat/>
    <w:uiPriority w:val="0"/>
    <w:pPr>
      <w:keepNext w:val="0"/>
      <w:keepLines w:val="0"/>
      <w:topLinePunct/>
      <w:snapToGrid w:val="0"/>
      <w:spacing w:before="0" w:after="0" w:line="240" w:lineRule="auto"/>
      <w:ind w:firstLine="420"/>
    </w:pPr>
    <w:rPr>
      <w:rFonts w:eastAsia="宋体" w:cs="Arial"/>
      <w:sz w:val="21"/>
      <w:szCs w:val="21"/>
    </w:rPr>
  </w:style>
  <w:style w:type="character" w:customStyle="1" w:styleId="392">
    <w:name w:val="样式 五号 非加宽量 / 紧缩量"/>
    <w:semiHidden/>
    <w:qFormat/>
    <w:uiPriority w:val="0"/>
    <w:rPr>
      <w:spacing w:val="-20"/>
      <w:kern w:val="0"/>
      <w:sz w:val="21"/>
      <w:szCs w:val="21"/>
    </w:rPr>
  </w:style>
  <w:style w:type="character" w:customStyle="1" w:styleId="393">
    <w:name w:val="h1 Char"/>
    <w:qFormat/>
    <w:uiPriority w:val="0"/>
    <w:rPr>
      <w:rFonts w:ascii="黑体" w:eastAsia="黑体"/>
      <w:kern w:val="44"/>
      <w:sz w:val="32"/>
      <w:szCs w:val="32"/>
      <w:lang w:val="en-US" w:eastAsia="zh-CN" w:bidi="ar-SA"/>
    </w:rPr>
  </w:style>
  <w:style w:type="character" w:customStyle="1" w:styleId="394">
    <w:name w:val="Plain Text Char Char Char Char Char1"/>
    <w:semiHidden/>
    <w:qFormat/>
    <w:uiPriority w:val="0"/>
    <w:rPr>
      <w:rFonts w:ascii="宋体" w:hAnsi="Courier New"/>
      <w:kern w:val="2"/>
      <w:sz w:val="21"/>
    </w:rPr>
  </w:style>
  <w:style w:type="character" w:customStyle="1" w:styleId="395">
    <w:name w:val="一级标题 Char"/>
    <w:qFormat/>
    <w:uiPriority w:val="0"/>
    <w:rPr>
      <w:rFonts w:ascii="隶书" w:eastAsia="黑体"/>
      <w:b/>
      <w:bCs/>
      <w:kern w:val="2"/>
      <w:sz w:val="30"/>
      <w:szCs w:val="30"/>
      <w:lang w:val="en-US" w:eastAsia="zh-CN" w:bidi="ar-SA"/>
    </w:rPr>
  </w:style>
  <w:style w:type="character" w:customStyle="1" w:styleId="396">
    <w:name w:val="正文格式 Char"/>
    <w:link w:val="397"/>
    <w:qFormat/>
    <w:uiPriority w:val="0"/>
    <w:rPr>
      <w:rFonts w:ascii="宋体" w:hAnsi="宋体" w:eastAsia="宋体"/>
      <w:bCs/>
      <w:kern w:val="2"/>
      <w:sz w:val="21"/>
      <w:szCs w:val="21"/>
      <w:lang w:val="en-US" w:eastAsia="zh-CN" w:bidi="ar-SA"/>
    </w:rPr>
  </w:style>
  <w:style w:type="paragraph" w:customStyle="1" w:styleId="397">
    <w:name w:val="正文格式"/>
    <w:basedOn w:val="1"/>
    <w:link w:val="396"/>
    <w:qFormat/>
    <w:uiPriority w:val="0"/>
    <w:pPr>
      <w:topLinePunct/>
      <w:ind w:firstLine="420" w:firstLineChars="200"/>
    </w:pPr>
    <w:rPr>
      <w:rFonts w:hAnsi="宋体"/>
      <w:bCs/>
      <w:kern w:val="2"/>
      <w:sz w:val="21"/>
      <w:szCs w:val="21"/>
    </w:rPr>
  </w:style>
  <w:style w:type="character" w:customStyle="1" w:styleId="398">
    <w:name w:val="17"/>
    <w:qFormat/>
    <w:uiPriority w:val="0"/>
    <w:rPr>
      <w:rFonts w:hint="eastAsia" w:ascii="EU-F1" w:eastAsia="EU-F1"/>
      <w:sz w:val="21"/>
      <w:szCs w:val="21"/>
    </w:rPr>
  </w:style>
  <w:style w:type="character" w:customStyle="1" w:styleId="399">
    <w:name w:val="font81"/>
    <w:qFormat/>
    <w:uiPriority w:val="0"/>
    <w:rPr>
      <w:rFonts w:hint="default" w:ascii="Times New Roman" w:hAnsi="Times New Roman" w:cs="Times New Roman"/>
      <w:color w:val="000000"/>
      <w:sz w:val="22"/>
      <w:szCs w:val="22"/>
      <w:u w:val="none"/>
    </w:rPr>
  </w:style>
  <w:style w:type="character" w:customStyle="1" w:styleId="400">
    <w:name w:val="font281"/>
    <w:qFormat/>
    <w:uiPriority w:val="0"/>
    <w:rPr>
      <w:rFonts w:hint="default" w:ascii="Times New Roman" w:hAnsi="Times New Roman" w:cs="Times New Roman"/>
      <w:color w:val="000000"/>
      <w:sz w:val="20"/>
      <w:szCs w:val="20"/>
      <w:u w:val="none"/>
    </w:rPr>
  </w:style>
  <w:style w:type="character" w:customStyle="1" w:styleId="401">
    <w:name w:val=" Char Char Char Char Char"/>
    <w:link w:val="402"/>
    <w:qFormat/>
    <w:uiPriority w:val="0"/>
    <w:rPr>
      <w:rFonts w:eastAsia="宋体"/>
      <w:kern w:val="2"/>
      <w:sz w:val="21"/>
      <w:szCs w:val="24"/>
      <w:lang w:val="en-US" w:eastAsia="zh-CN" w:bidi="ar-SA"/>
    </w:rPr>
  </w:style>
  <w:style w:type="paragraph" w:customStyle="1" w:styleId="402">
    <w:name w:val=" Char Char Char Char"/>
    <w:basedOn w:val="1"/>
    <w:link w:val="401"/>
    <w:semiHidden/>
    <w:qFormat/>
    <w:uiPriority w:val="0"/>
    <w:rPr>
      <w:rFonts w:ascii="Times New Roman"/>
      <w:kern w:val="2"/>
      <w:sz w:val="21"/>
      <w:szCs w:val="24"/>
    </w:rPr>
  </w:style>
  <w:style w:type="character" w:customStyle="1" w:styleId="403">
    <w:name w:val="正文文本 3 Char1"/>
    <w:semiHidden/>
    <w:qFormat/>
    <w:uiPriority w:val="0"/>
    <w:rPr>
      <w:rFonts w:ascii="Times New Roman" w:hAnsi="Times New Roman"/>
      <w:kern w:val="2"/>
      <w:sz w:val="16"/>
      <w:szCs w:val="16"/>
    </w:rPr>
  </w:style>
  <w:style w:type="character" w:customStyle="1" w:styleId="404">
    <w:name w:val="h3 Char Char"/>
    <w:qFormat/>
    <w:uiPriority w:val="0"/>
    <w:rPr>
      <w:rFonts w:ascii="黑体" w:eastAsia="黑体"/>
      <w:sz w:val="28"/>
      <w:szCs w:val="28"/>
      <w:lang w:val="en-US" w:eastAsia="zh-CN" w:bidi="ar-SA"/>
    </w:rPr>
  </w:style>
  <w:style w:type="character" w:customStyle="1" w:styleId="405">
    <w:name w:val=" Char Char3"/>
    <w:semiHidden/>
    <w:qFormat/>
    <w:uiPriority w:val="0"/>
    <w:rPr>
      <w:rFonts w:eastAsia="宋体"/>
      <w:kern w:val="2"/>
      <w:sz w:val="21"/>
      <w:szCs w:val="24"/>
      <w:lang w:val="en-US" w:eastAsia="zh-CN" w:bidi="ar-SA"/>
    </w:rPr>
  </w:style>
  <w:style w:type="character" w:customStyle="1" w:styleId="406">
    <w:name w:val="标题1.1.1.1.1.1 Char"/>
    <w:qFormat/>
    <w:uiPriority w:val="0"/>
    <w:rPr>
      <w:rFonts w:eastAsia="宋体"/>
      <w:kern w:val="2"/>
      <w:sz w:val="18"/>
      <w:szCs w:val="18"/>
      <w:lang w:val="en-US" w:eastAsia="zh-CN" w:bidi="ar-SA"/>
    </w:rPr>
  </w:style>
  <w:style w:type="character" w:customStyle="1" w:styleId="407">
    <w:name w:val="D3 Char Char"/>
    <w:link w:val="408"/>
    <w:qFormat/>
    <w:uiPriority w:val="0"/>
    <w:rPr>
      <w:rFonts w:eastAsia="宋体"/>
      <w:kern w:val="2"/>
      <w:sz w:val="21"/>
      <w:szCs w:val="21"/>
      <w:lang w:val="en-US" w:eastAsia="zh-CN" w:bidi="ar-SA"/>
    </w:rPr>
  </w:style>
  <w:style w:type="paragraph" w:customStyle="1" w:styleId="408">
    <w:name w:val="D3"/>
    <w:basedOn w:val="280"/>
    <w:link w:val="407"/>
    <w:qFormat/>
    <w:uiPriority w:val="0"/>
    <w:pPr>
      <w:topLinePunct/>
      <w:spacing w:line="312" w:lineRule="exact"/>
    </w:pPr>
    <w:rPr>
      <w:rFonts w:ascii="Times New Roman" w:hAnsi="Times New Roman"/>
      <w:b w:val="0"/>
      <w:color w:val="auto"/>
      <w:sz w:val="21"/>
      <w:szCs w:val="21"/>
    </w:rPr>
  </w:style>
  <w:style w:type="character" w:customStyle="1" w:styleId="409">
    <w:name w:val="正文文字缩进 2 Char Char"/>
    <w:qFormat/>
    <w:uiPriority w:val="0"/>
    <w:rPr>
      <w:rFonts w:ascii="宋体"/>
      <w:spacing w:val="10"/>
      <w:kern w:val="2"/>
      <w:sz w:val="24"/>
    </w:rPr>
  </w:style>
  <w:style w:type="character" w:customStyle="1" w:styleId="410">
    <w:name w:val="正文文本 Char"/>
    <w:qFormat/>
    <w:uiPriority w:val="0"/>
    <w:rPr>
      <w:rFonts w:eastAsia="宋体"/>
      <w:kern w:val="2"/>
      <w:sz w:val="21"/>
      <w:lang w:val="en-US" w:eastAsia="zh-CN"/>
    </w:rPr>
  </w:style>
  <w:style w:type="character" w:customStyle="1" w:styleId="411">
    <w:name w:val="Alt+M Char Char"/>
    <w:qFormat/>
    <w:uiPriority w:val="0"/>
    <w:rPr>
      <w:rFonts w:ascii="Arial" w:hAnsi="Arial"/>
      <w:sz w:val="18"/>
      <w:szCs w:val="18"/>
    </w:rPr>
  </w:style>
  <w:style w:type="character" w:customStyle="1" w:styleId="412">
    <w:name w:val="正文文本缩进 2 Char1"/>
    <w:semiHidden/>
    <w:qFormat/>
    <w:uiPriority w:val="0"/>
    <w:rPr>
      <w:rFonts w:ascii="Calibri" w:hAnsi="Calibri" w:eastAsia="宋体" w:cs="Times New Roman"/>
      <w:kern w:val="0"/>
      <w:szCs w:val="24"/>
    </w:rPr>
  </w:style>
  <w:style w:type="character" w:customStyle="1" w:styleId="413">
    <w:name w:val="font171"/>
    <w:qFormat/>
    <w:uiPriority w:val="0"/>
    <w:rPr>
      <w:rFonts w:hint="default" w:ascii="Calibri" w:hAnsi="Calibri" w:cs="Calibri"/>
      <w:color w:val="000000"/>
      <w:sz w:val="21"/>
      <w:szCs w:val="21"/>
      <w:u w:val="single"/>
    </w:rPr>
  </w:style>
  <w:style w:type="character" w:customStyle="1" w:styleId="414">
    <w:name w:val="发布"/>
    <w:basedOn w:val="132"/>
    <w:qFormat/>
    <w:uiPriority w:val="0"/>
    <w:rPr>
      <w:rFonts w:ascii="黑体" w:eastAsia="黑体"/>
      <w:spacing w:val="22"/>
      <w:w w:val="100"/>
      <w:position w:val="3"/>
      <w:sz w:val="28"/>
    </w:rPr>
  </w:style>
  <w:style w:type="character" w:customStyle="1" w:styleId="415">
    <w:name w:val="f Char Char"/>
    <w:qFormat/>
    <w:uiPriority w:val="0"/>
    <w:rPr>
      <w:rFonts w:eastAsia="宋体"/>
      <w:kern w:val="2"/>
      <w:sz w:val="18"/>
      <w:szCs w:val="18"/>
      <w:lang w:val="en-US" w:eastAsia="zh-CN" w:bidi="ar-SA"/>
    </w:rPr>
  </w:style>
  <w:style w:type="character" w:customStyle="1" w:styleId="416">
    <w:name w:val="unnamed51"/>
    <w:semiHidden/>
    <w:qFormat/>
    <w:uiPriority w:val="0"/>
    <w:rPr>
      <w:spacing w:val="0"/>
      <w:sz w:val="20"/>
      <w:szCs w:val="20"/>
    </w:rPr>
  </w:style>
  <w:style w:type="character" w:customStyle="1" w:styleId="417">
    <w:name w:val="5 Char"/>
    <w:qFormat/>
    <w:uiPriority w:val="0"/>
    <w:rPr>
      <w:rFonts w:ascii="宋体" w:hAnsi="Tms Rmn"/>
      <w:b/>
      <w:spacing w:val="10"/>
      <w:sz w:val="28"/>
    </w:rPr>
  </w:style>
  <w:style w:type="paragraph" w:customStyle="1" w:styleId="418">
    <w:name w:val="默认段落字体 Para Char Char Char Char Char Char Char"/>
    <w:basedOn w:val="1"/>
    <w:qFormat/>
    <w:uiPriority w:val="0"/>
    <w:rPr>
      <w:rFonts w:ascii="Tahoma" w:hAnsi="Tahoma"/>
      <w:sz w:val="24"/>
      <w:szCs w:val="20"/>
    </w:rPr>
  </w:style>
  <w:style w:type="paragraph" w:customStyle="1" w:styleId="419">
    <w:name w:val="附录图标题"/>
    <w:basedOn w:val="420"/>
    <w:next w:val="421"/>
    <w:semiHidden/>
    <w:qFormat/>
    <w:uiPriority w:val="0"/>
    <w:pPr>
      <w:widowControl/>
      <w:numPr>
        <w:ilvl w:val="0"/>
        <w:numId w:val="14"/>
      </w:numPr>
      <w:tabs>
        <w:tab w:val="left" w:pos="210"/>
        <w:tab w:val="left" w:pos="420"/>
        <w:tab w:val="clear" w:pos="425"/>
      </w:tabs>
      <w:adjustRightInd/>
      <w:spacing w:line="360" w:lineRule="auto"/>
      <w:textAlignment w:val="auto"/>
    </w:pPr>
    <w:rPr>
      <w:rFonts w:ascii="宋体" w:hAnsi="宋体" w:eastAsia="宋体" w:cs="Arial"/>
      <w:b/>
      <w:szCs w:val="21"/>
    </w:rPr>
  </w:style>
  <w:style w:type="paragraph" w:customStyle="1" w:styleId="420">
    <w:name w:val="正文图标题"/>
    <w:next w:val="421"/>
    <w:qFormat/>
    <w:uiPriority w:val="0"/>
    <w:pPr>
      <w:widowControl w:val="0"/>
      <w:adjustRightInd w:val="0"/>
      <w:spacing w:line="360" w:lineRule="atLeast"/>
      <w:ind w:left="1980"/>
      <w:jc w:val="center"/>
      <w:textAlignment w:val="baseline"/>
    </w:pPr>
    <w:rPr>
      <w:rFonts w:ascii="黑体" w:hAnsi="Times New Roman" w:eastAsia="黑体" w:cs="Times New Roman"/>
      <w:sz w:val="21"/>
      <w:szCs w:val="22"/>
      <w:lang w:val="en-US" w:eastAsia="zh-CN" w:bidi="ar-SA"/>
    </w:rPr>
  </w:style>
  <w:style w:type="paragraph" w:customStyle="1" w:styleId="421">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422">
    <w:name w:val="标准书眉_奇数页"/>
    <w:next w:val="1"/>
    <w:qFormat/>
    <w:uiPriority w:val="0"/>
    <w:pPr>
      <w:widowControl w:val="0"/>
      <w:tabs>
        <w:tab w:val="center" w:pos="4154"/>
        <w:tab w:val="right" w:pos="8306"/>
      </w:tabs>
      <w:adjustRightInd w:val="0"/>
      <w:spacing w:after="120" w:line="360" w:lineRule="atLeast"/>
      <w:jc w:val="right"/>
      <w:textAlignment w:val="baseline"/>
    </w:pPr>
    <w:rPr>
      <w:rFonts w:ascii="Times New Roman" w:hAnsi="Times New Roman" w:eastAsia="宋体" w:cs="Times New Roman"/>
      <w:sz w:val="21"/>
      <w:szCs w:val="22"/>
      <w:lang w:val="en-US" w:eastAsia="zh-CN" w:bidi="ar-SA"/>
    </w:rPr>
  </w:style>
  <w:style w:type="paragraph" w:customStyle="1" w:styleId="423">
    <w:name w:val="样式 标题 1 + 首行缩进:  2 字符 段前: 1 行 段后: 1 行"/>
    <w:basedOn w:val="3"/>
    <w:semiHidden/>
    <w:qFormat/>
    <w:uiPriority w:val="0"/>
    <w:pPr>
      <w:keepLines/>
      <w:tabs>
        <w:tab w:val="clear" w:pos="1830"/>
      </w:tabs>
      <w:spacing w:before="100" w:beforeLines="100" w:after="100" w:afterLines="100" w:line="360" w:lineRule="auto"/>
      <w:ind w:left="0" w:firstLine="420"/>
    </w:pPr>
    <w:rPr>
      <w:rFonts w:ascii="Times New Roman" w:hAnsi="Times New Roman" w:eastAsia="宋体"/>
      <w:b w:val="0"/>
      <w:kern w:val="44"/>
      <w:lang w:bidi="ar-SA"/>
    </w:rPr>
  </w:style>
  <w:style w:type="paragraph" w:customStyle="1" w:styleId="424">
    <w:name w:val="xl51"/>
    <w:basedOn w:val="1"/>
    <w:semiHidden/>
    <w:qFormat/>
    <w:uiPriority w:val="0"/>
    <w:pPr>
      <w:widowControl/>
      <w:pBdr>
        <w:top w:val="single" w:color="auto" w:sz="4" w:space="0"/>
        <w:left w:val="single" w:color="auto" w:sz="4" w:space="0"/>
        <w:right w:val="single" w:color="auto" w:sz="4" w:space="0"/>
      </w:pBdr>
      <w:shd w:val="clear" w:color="auto" w:fill="C0C0C0"/>
      <w:topLinePunct/>
      <w:spacing w:before="100" w:beforeAutospacing="1" w:after="100" w:afterAutospacing="1"/>
      <w:jc w:val="center"/>
      <w:textAlignment w:val="center"/>
    </w:pPr>
    <w:rPr>
      <w:kern w:val="0"/>
      <w:sz w:val="16"/>
      <w:szCs w:val="16"/>
    </w:rPr>
  </w:style>
  <w:style w:type="paragraph" w:customStyle="1" w:styleId="425">
    <w:name w:val="标题（章）"/>
    <w:basedOn w:val="3"/>
    <w:next w:val="249"/>
    <w:qFormat/>
    <w:uiPriority w:val="0"/>
    <w:pPr>
      <w:keepNext w:val="0"/>
      <w:widowControl/>
      <w:tabs>
        <w:tab w:val="clear" w:pos="1830"/>
      </w:tabs>
      <w:ind w:left="573" w:firstLine="0"/>
      <w:jc w:val="left"/>
    </w:pPr>
    <w:rPr>
      <w:rFonts w:ascii="Times New Roman" w:hAnsi="Times New Roman" w:eastAsia="黑体"/>
      <w:sz w:val="32"/>
      <w:lang w:bidi="ar-SA"/>
    </w:rPr>
  </w:style>
  <w:style w:type="paragraph" w:customStyle="1" w:styleId="426">
    <w:name w:val="封面标准文稿类别"/>
    <w:semiHidden/>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427">
    <w:name w:val=" Char"/>
    <w:basedOn w:val="1"/>
    <w:semiHidden/>
    <w:qFormat/>
    <w:uiPriority w:val="0"/>
  </w:style>
  <w:style w:type="paragraph" w:customStyle="1" w:styleId="428">
    <w:name w:val="a"/>
    <w:basedOn w:val="1"/>
    <w:qFormat/>
    <w:uiPriority w:val="0"/>
    <w:pPr>
      <w:keepNext/>
      <w:keepLines/>
      <w:tabs>
        <w:tab w:val="left" w:pos="210"/>
        <w:tab w:val="left" w:pos="425"/>
      </w:tabs>
      <w:spacing w:before="50" w:after="50"/>
      <w:ind w:left="425" w:hanging="425"/>
      <w:outlineLvl w:val="0"/>
    </w:pPr>
    <w:rPr>
      <w:rFonts w:ascii="宋体" w:hAnsi="宋体" w:eastAsia="黑体"/>
      <w:kern w:val="0"/>
      <w:sz w:val="30"/>
      <w:szCs w:val="20"/>
    </w:rPr>
  </w:style>
  <w:style w:type="paragraph" w:customStyle="1" w:styleId="429">
    <w:name w:val="样式 标题 1 + 三号"/>
    <w:basedOn w:val="3"/>
    <w:qFormat/>
    <w:uiPriority w:val="0"/>
    <w:pPr>
      <w:keepLines/>
      <w:tabs>
        <w:tab w:val="clear" w:pos="1830"/>
      </w:tabs>
      <w:spacing w:before="120" w:line="300" w:lineRule="auto"/>
      <w:ind w:left="0" w:firstLine="420"/>
    </w:pPr>
    <w:rPr>
      <w:rFonts w:ascii="Times New Roman" w:hAnsi="Times New Roman" w:eastAsia="宋体"/>
      <w:b w:val="0"/>
      <w:bCs/>
      <w:kern w:val="44"/>
      <w:sz w:val="32"/>
      <w:szCs w:val="32"/>
      <w:lang w:bidi="ar-SA"/>
    </w:rPr>
  </w:style>
  <w:style w:type="paragraph" w:customStyle="1" w:styleId="430">
    <w:name w:val="我的正文"/>
    <w:basedOn w:val="33"/>
    <w:qFormat/>
    <w:uiPriority w:val="0"/>
    <w:pPr>
      <w:spacing w:line="360" w:lineRule="auto"/>
      <w:ind w:firstLine="200" w:firstLineChars="200"/>
      <w:jc w:val="both"/>
    </w:pPr>
    <w:rPr>
      <w:rFonts w:ascii="Times New Roman" w:hAnsi="Times New Roman" w:eastAsia="宋体"/>
      <w:b w:val="0"/>
      <w:sz w:val="28"/>
      <w:szCs w:val="24"/>
    </w:rPr>
  </w:style>
  <w:style w:type="paragraph" w:customStyle="1" w:styleId="431">
    <w:name w:val="式中"/>
    <w:next w:val="421"/>
    <w:semiHidden/>
    <w:qFormat/>
    <w:uiPriority w:val="0"/>
    <w:pPr>
      <w:tabs>
        <w:tab w:val="left" w:pos="210"/>
      </w:tabs>
      <w:ind w:firstLine="198"/>
    </w:pPr>
    <w:rPr>
      <w:rFonts w:ascii="宋体" w:hAnsi="Times New Roman" w:eastAsia="宋体" w:cs="Times New Roman"/>
      <w:sz w:val="18"/>
      <w:lang w:val="en-US" w:eastAsia="zh-CN" w:bidi="ar-SA"/>
    </w:rPr>
  </w:style>
  <w:style w:type="paragraph" w:customStyle="1" w:styleId="432">
    <w:name w:val="样式 样式 标题 2 + 段前: 0.5 行 段后: 0.5 行 + 首行缩进:  2 字符 段前: 0.5 行 段后: 0..."/>
    <w:basedOn w:val="1"/>
    <w:semiHidden/>
    <w:qFormat/>
    <w:uiPriority w:val="0"/>
    <w:pPr>
      <w:keepNext/>
      <w:keepLines/>
      <w:adjustRightInd w:val="0"/>
      <w:spacing w:before="50" w:beforeLines="50" w:after="50" w:afterLines="50"/>
      <w:jc w:val="left"/>
      <w:textAlignment w:val="baseline"/>
      <w:outlineLvl w:val="1"/>
    </w:pPr>
    <w:rPr>
      <w:rFonts w:eastAsia="黑体"/>
      <w:kern w:val="0"/>
      <w:szCs w:val="20"/>
    </w:rPr>
  </w:style>
  <w:style w:type="paragraph" w:customStyle="1" w:styleId="433">
    <w:name w:val="图样式"/>
    <w:basedOn w:val="1"/>
    <w:qFormat/>
    <w:uiPriority w:val="0"/>
    <w:pPr>
      <w:keepNext/>
      <w:widowControl/>
      <w:adjustRightInd w:val="0"/>
      <w:spacing w:before="80" w:after="80" w:line="312" w:lineRule="atLeast"/>
      <w:ind w:firstLine="420"/>
      <w:jc w:val="center"/>
      <w:textAlignment w:val="baseline"/>
    </w:pPr>
    <w:rPr>
      <w:rFonts w:ascii="宋体" w:hAnsi="宋体"/>
      <w:kern w:val="0"/>
      <w:sz w:val="24"/>
      <w:szCs w:val="20"/>
    </w:rPr>
  </w:style>
  <w:style w:type="paragraph" w:customStyle="1" w:styleId="434">
    <w:name w:val="CM64"/>
    <w:basedOn w:val="193"/>
    <w:next w:val="193"/>
    <w:qFormat/>
    <w:uiPriority w:val="0"/>
    <w:rPr>
      <w:rFonts w:ascii="Times New Roman" w:hAnsi="Calibri"/>
      <w:color w:val="auto"/>
      <w:szCs w:val="22"/>
    </w:rPr>
  </w:style>
  <w:style w:type="paragraph" w:customStyle="1" w:styleId="435">
    <w:name w:val=" 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cs="Arial"/>
      <w:sz w:val="20"/>
      <w:szCs w:val="20"/>
    </w:rPr>
  </w:style>
  <w:style w:type="paragraph" w:customStyle="1" w:styleId="436">
    <w:name w:val="流程正文"/>
    <w:basedOn w:val="1"/>
    <w:qFormat/>
    <w:uiPriority w:val="0"/>
    <w:pPr>
      <w:widowControl/>
      <w:autoSpaceDE w:val="0"/>
      <w:autoSpaceDN w:val="0"/>
      <w:spacing w:line="360" w:lineRule="auto"/>
      <w:ind w:firstLine="262" w:firstLineChars="262"/>
      <w:jc w:val="left"/>
    </w:pPr>
    <w:rPr>
      <w:rFonts w:ascii="宋体" w:hAnsi="Calibri"/>
      <w:kern w:val="0"/>
      <w:sz w:val="24"/>
    </w:rPr>
  </w:style>
  <w:style w:type="paragraph" w:customStyle="1" w:styleId="437">
    <w:name w:val="小标"/>
    <w:basedOn w:val="1"/>
    <w:qFormat/>
    <w:uiPriority w:val="0"/>
    <w:rPr>
      <w:rFonts w:hint="eastAsia" w:ascii="黑体" w:hAnsi="Times New Roman" w:eastAsia="黑体"/>
      <w:spacing w:val="20"/>
      <w:szCs w:val="20"/>
    </w:rPr>
  </w:style>
  <w:style w:type="paragraph" w:customStyle="1" w:styleId="438">
    <w:name w:val="目次、索引正文"/>
    <w:semiHidden/>
    <w:qFormat/>
    <w:uiPriority w:val="0"/>
    <w:pPr>
      <w:spacing w:line="320" w:lineRule="exact"/>
      <w:jc w:val="both"/>
    </w:pPr>
    <w:rPr>
      <w:rFonts w:ascii="宋体" w:hAnsi="Times New Roman" w:eastAsia="宋体" w:cs="Times New Roman"/>
      <w:sz w:val="21"/>
      <w:lang w:val="en-US" w:eastAsia="zh-CN" w:bidi="ar-SA"/>
    </w:rPr>
  </w:style>
  <w:style w:type="paragraph" w:customStyle="1" w:styleId="439">
    <w:name w:val="Figure"/>
    <w:basedOn w:val="1"/>
    <w:next w:val="1"/>
    <w:qFormat/>
    <w:uiPriority w:val="0"/>
    <w:pPr>
      <w:tabs>
        <w:tab w:val="left" w:pos="794"/>
        <w:tab w:val="left" w:pos="1191"/>
        <w:tab w:val="left" w:pos="1588"/>
        <w:tab w:val="left" w:pos="1985"/>
      </w:tabs>
      <w:autoSpaceDE w:val="0"/>
      <w:autoSpaceDN w:val="0"/>
      <w:adjustRightInd w:val="0"/>
      <w:spacing w:before="240" w:after="480" w:line="360" w:lineRule="auto"/>
      <w:ind w:firstLine="459"/>
      <w:jc w:val="center"/>
      <w:textAlignment w:val="baseline"/>
    </w:pPr>
    <w:rPr>
      <w:rFonts w:ascii="宋体" w:hAnsi="Tms Rmn"/>
      <w:spacing w:val="10"/>
      <w:kern w:val="0"/>
      <w:sz w:val="20"/>
      <w:szCs w:val="20"/>
    </w:rPr>
  </w:style>
  <w:style w:type="paragraph" w:customStyle="1" w:styleId="440">
    <w:name w:val=" Char Char1 Char Char Char"/>
    <w:basedOn w:val="25"/>
    <w:qFormat/>
    <w:uiPriority w:val="0"/>
    <w:rPr>
      <w:rFonts w:ascii="Tahoma" w:hAnsi="Tahoma"/>
      <w:sz w:val="24"/>
    </w:rPr>
  </w:style>
  <w:style w:type="paragraph" w:customStyle="1" w:styleId="441">
    <w:name w:val=" Char Char Char Char Char Char Char Char Char Char Char Char Char"/>
    <w:basedOn w:val="1"/>
    <w:qFormat/>
    <w:uiPriority w:val="0"/>
    <w:rPr>
      <w:rFonts w:ascii="Tahoma" w:hAnsi="Tahoma"/>
      <w:sz w:val="24"/>
      <w:szCs w:val="20"/>
    </w:rPr>
  </w:style>
  <w:style w:type="paragraph" w:customStyle="1" w:styleId="442">
    <w:name w:val="其他发布部门"/>
    <w:basedOn w:val="443"/>
    <w:qFormat/>
    <w:uiPriority w:val="0"/>
    <w:pPr>
      <w:framePr w:wrap="around"/>
      <w:widowControl/>
      <w:tabs>
        <w:tab w:val="left" w:pos="1680"/>
      </w:tabs>
      <w:spacing w:line="0" w:lineRule="atLeast"/>
      <w:jc w:val="center"/>
    </w:pPr>
    <w:rPr>
      <w:rFonts w:ascii="黑体" w:eastAsia="黑体"/>
      <w:spacing w:val="20"/>
      <w:w w:val="135"/>
      <w:kern w:val="0"/>
      <w:sz w:val="36"/>
      <w:szCs w:val="20"/>
    </w:rPr>
  </w:style>
  <w:style w:type="paragraph" w:customStyle="1" w:styleId="443">
    <w:name w:val="发布部门"/>
    <w:next w:val="421"/>
    <w:semiHidden/>
    <w:uiPriority w:val="0"/>
    <w:pPr>
      <w:framePr w:w="7433" w:h="585" w:hRule="exact" w:hSpace="180" w:vSpace="180" w:wrap="around" w:vAnchor="margin" w:hAnchor="margin" w:xAlign="center" w:y="14401" w:anchorLock="1"/>
      <w:numPr>
        <w:ilvl w:val="3"/>
        <w:numId w:val="15"/>
      </w:numPr>
      <w:jc w:val="center"/>
    </w:pPr>
    <w:rPr>
      <w:rFonts w:ascii="宋体" w:hAnsi="Times New Roman" w:eastAsia="宋体" w:cs="Times New Roman"/>
      <w:b/>
      <w:spacing w:val="20"/>
      <w:w w:val="135"/>
      <w:sz w:val="36"/>
      <w:lang w:val="en-US" w:eastAsia="zh-CN" w:bidi="ar-SA"/>
    </w:rPr>
  </w:style>
  <w:style w:type="paragraph" w:customStyle="1" w:styleId="444">
    <w:name w:val="xl27"/>
    <w:basedOn w:val="1"/>
    <w:semiHidden/>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left"/>
    </w:pPr>
    <w:rPr>
      <w:kern w:val="0"/>
      <w:sz w:val="16"/>
      <w:szCs w:val="16"/>
    </w:rPr>
  </w:style>
  <w:style w:type="paragraph" w:customStyle="1" w:styleId="445">
    <w:name w:val="标准书脚_奇数页"/>
    <w:uiPriority w:val="0"/>
    <w:pPr>
      <w:widowControl w:val="0"/>
      <w:adjustRightInd w:val="0"/>
      <w:spacing w:before="120" w:line="360" w:lineRule="atLeast"/>
      <w:jc w:val="right"/>
      <w:textAlignment w:val="baseline"/>
    </w:pPr>
    <w:rPr>
      <w:rFonts w:ascii="Times New Roman" w:hAnsi="Times New Roman" w:eastAsia="宋体" w:cs="Times New Roman"/>
      <w:sz w:val="18"/>
      <w:szCs w:val="22"/>
      <w:lang w:val="en-US" w:eastAsia="zh-CN" w:bidi="ar-SA"/>
    </w:rPr>
  </w:style>
  <w:style w:type="paragraph" w:customStyle="1" w:styleId="446">
    <w:name w:val="图表"/>
    <w:basedOn w:val="85"/>
    <w:uiPriority w:val="0"/>
    <w:pPr>
      <w:numPr>
        <w:ilvl w:val="0"/>
        <w:numId w:val="0"/>
      </w:numPr>
      <w:autoSpaceDE w:val="0"/>
      <w:autoSpaceDN w:val="0"/>
      <w:adjustRightInd w:val="0"/>
      <w:spacing w:after="0" w:line="360" w:lineRule="auto"/>
      <w:ind w:right="34"/>
      <w:jc w:val="center"/>
    </w:pPr>
    <w:rPr>
      <w:kern w:val="0"/>
      <w:sz w:val="24"/>
      <w:szCs w:val="21"/>
      <w:lang w:val="en-GB"/>
    </w:rPr>
  </w:style>
  <w:style w:type="paragraph" w:customStyle="1" w:styleId="447">
    <w:name w:val="标准标志"/>
    <w:next w:val="1"/>
    <w:qFormat/>
    <w:uiPriority w:val="0"/>
    <w:pPr>
      <w:widowControl w:val="0"/>
      <w:shd w:val="solid" w:color="FFFFFF" w:fill="FFFFFF"/>
      <w:adjustRightInd w:val="0"/>
      <w:spacing w:line="0" w:lineRule="atLeast"/>
      <w:jc w:val="right"/>
      <w:textAlignment w:val="baseline"/>
    </w:pPr>
    <w:rPr>
      <w:rFonts w:ascii="Times New Roman" w:hAnsi="Times New Roman" w:eastAsia="宋体" w:cs="Times New Roman"/>
      <w:b/>
      <w:w w:val="130"/>
      <w:sz w:val="96"/>
      <w:szCs w:val="22"/>
      <w:lang w:val="en-US" w:eastAsia="zh-CN" w:bidi="ar-SA"/>
    </w:rPr>
  </w:style>
  <w:style w:type="paragraph" w:customStyle="1" w:styleId="448">
    <w:name w:val="正文111"/>
    <w:basedOn w:val="1"/>
    <w:qFormat/>
    <w:uiPriority w:val="0"/>
    <w:pPr>
      <w:spacing w:line="520" w:lineRule="exact"/>
    </w:pPr>
    <w:rPr>
      <w:rFonts w:ascii="Times New Roman" w:hAnsi="Times New Roman"/>
      <w:sz w:val="24"/>
      <w:szCs w:val="20"/>
    </w:rPr>
  </w:style>
  <w:style w:type="paragraph" w:customStyle="1" w:styleId="449">
    <w:name w:val="xl49"/>
    <w:basedOn w:val="1"/>
    <w:semiHidden/>
    <w:uiPriority w:val="0"/>
    <w:pPr>
      <w:widowControl/>
      <w:pBdr>
        <w:left w:val="single" w:color="auto" w:sz="4" w:space="0"/>
        <w:right w:val="single" w:color="auto" w:sz="4" w:space="0"/>
      </w:pBdr>
      <w:topLinePunct/>
      <w:spacing w:before="100" w:beforeAutospacing="1" w:after="100" w:afterAutospacing="1"/>
      <w:jc w:val="center"/>
      <w:textAlignment w:val="center"/>
    </w:pPr>
    <w:rPr>
      <w:kern w:val="0"/>
      <w:sz w:val="16"/>
      <w:szCs w:val="16"/>
    </w:rPr>
  </w:style>
  <w:style w:type="paragraph" w:customStyle="1" w:styleId="450">
    <w:name w:val="表格文本"/>
    <w:qFormat/>
    <w:uiPriority w:val="0"/>
    <w:pPr>
      <w:tabs>
        <w:tab w:val="decimal" w:pos="0"/>
      </w:tabs>
    </w:pPr>
    <w:rPr>
      <w:rFonts w:ascii="Arial" w:hAnsi="Arial" w:eastAsia="宋体" w:cs="Times New Roman"/>
      <w:sz w:val="21"/>
      <w:lang w:val="en-US" w:eastAsia="zh-CN" w:bidi="ar-SA"/>
    </w:rPr>
  </w:style>
  <w:style w:type="paragraph" w:customStyle="1" w:styleId="451">
    <w:name w:val="H2"/>
    <w:basedOn w:val="1"/>
    <w:uiPriority w:val="0"/>
    <w:pPr>
      <w:tabs>
        <w:tab w:val="left" w:pos="576"/>
      </w:tabs>
      <w:autoSpaceDE w:val="0"/>
      <w:autoSpaceDN w:val="0"/>
      <w:adjustRightInd w:val="0"/>
      <w:spacing w:before="240" w:line="360" w:lineRule="auto"/>
      <w:ind w:left="576" w:hanging="576"/>
    </w:pPr>
    <w:rPr>
      <w:rFonts w:ascii="宋体"/>
      <w:b/>
      <w:kern w:val="0"/>
      <w:sz w:val="24"/>
      <w:szCs w:val="20"/>
    </w:rPr>
  </w:style>
  <w:style w:type="paragraph" w:customStyle="1" w:styleId="452">
    <w:name w:val="默认段落字体 Para Char"/>
    <w:basedOn w:val="1"/>
    <w:uiPriority w:val="0"/>
    <w:rPr>
      <w:rFonts w:ascii="Tahoma" w:hAnsi="Tahoma"/>
      <w:spacing w:val="-6"/>
      <w:kern w:val="0"/>
      <w:position w:val="-8"/>
      <w:sz w:val="24"/>
    </w:rPr>
  </w:style>
  <w:style w:type="paragraph" w:customStyle="1" w:styleId="453">
    <w:name w:val="Indent"/>
    <w:basedOn w:val="1"/>
    <w:uiPriority w:val="0"/>
    <w:pPr>
      <w:widowControl/>
      <w:numPr>
        <w:ilvl w:val="0"/>
        <w:numId w:val="12"/>
      </w:numPr>
      <w:tabs>
        <w:tab w:val="left" w:pos="907"/>
      </w:tabs>
      <w:spacing w:before="120" w:line="360" w:lineRule="auto"/>
      <w:ind w:left="907"/>
      <w:jc w:val="left"/>
    </w:pPr>
    <w:rPr>
      <w:rFonts w:ascii="Arial" w:hAnsi="Arial"/>
      <w:kern w:val="0"/>
      <w:sz w:val="22"/>
      <w:szCs w:val="20"/>
      <w:lang w:eastAsia="en-US"/>
    </w:rPr>
  </w:style>
  <w:style w:type="paragraph" w:customStyle="1" w:styleId="454">
    <w:name w:val="KD_BodyText0"/>
    <w:basedOn w:val="455"/>
    <w:uiPriority w:val="0"/>
    <w:pPr>
      <w:ind w:firstLine="0" w:firstLineChars="0"/>
    </w:pPr>
  </w:style>
  <w:style w:type="paragraph" w:customStyle="1" w:styleId="455">
    <w:name w:val="KD_BodyText"/>
    <w:basedOn w:val="1"/>
    <w:uiPriority w:val="0"/>
    <w:pPr>
      <w:spacing w:line="360" w:lineRule="auto"/>
      <w:ind w:firstLine="200" w:firstLineChars="200"/>
    </w:pPr>
    <w:rPr>
      <w:rFonts w:ascii="Calibri" w:hAnsi="Calibri"/>
    </w:rPr>
  </w:style>
  <w:style w:type="paragraph" w:customStyle="1" w:styleId="456">
    <w:name w:val="KD_EmpC&amp;B"/>
    <w:basedOn w:val="1"/>
    <w:next w:val="1"/>
    <w:uiPriority w:val="0"/>
    <w:pPr>
      <w:spacing w:line="360" w:lineRule="auto"/>
      <w:jc w:val="center"/>
    </w:pPr>
    <w:rPr>
      <w:rFonts w:ascii="Calibri" w:hAnsi="Calibri"/>
      <w:b/>
      <w:sz w:val="30"/>
      <w:szCs w:val="30"/>
    </w:rPr>
  </w:style>
  <w:style w:type="paragraph" w:customStyle="1" w:styleId="457">
    <w:name w:val="5"/>
    <w:basedOn w:val="458"/>
    <w:uiPriority w:val="0"/>
  </w:style>
  <w:style w:type="paragraph" w:customStyle="1" w:styleId="458">
    <w:name w:val="00"/>
    <w:basedOn w:val="1"/>
    <w:uiPriority w:val="0"/>
    <w:pPr>
      <w:overflowPunct w:val="0"/>
      <w:topLinePunct/>
      <w:spacing w:line="312" w:lineRule="exact"/>
    </w:pPr>
  </w:style>
  <w:style w:type="paragraph" w:customStyle="1" w:styleId="459">
    <w:name w:val="正文标题1"/>
    <w:basedOn w:val="1"/>
    <w:next w:val="1"/>
    <w:uiPriority w:val="0"/>
    <w:pPr>
      <w:numPr>
        <w:ilvl w:val="0"/>
        <w:numId w:val="12"/>
      </w:numPr>
      <w:tabs>
        <w:tab w:val="left" w:pos="360"/>
      </w:tabs>
      <w:topLinePunct/>
      <w:spacing w:before="120" w:after="120" w:line="360" w:lineRule="auto"/>
    </w:pPr>
    <w:rPr>
      <w:b/>
      <w:bCs/>
      <w:sz w:val="32"/>
      <w:szCs w:val="32"/>
    </w:rPr>
  </w:style>
  <w:style w:type="paragraph" w:customStyle="1" w:styleId="460">
    <w:name w:val="Char Char Char Char1"/>
    <w:basedOn w:val="1"/>
    <w:qFormat/>
    <w:uiPriority w:val="0"/>
    <w:rPr>
      <w:rFonts w:ascii="Tahoma" w:hAnsi="Tahoma"/>
      <w:sz w:val="24"/>
      <w:szCs w:val="20"/>
    </w:rPr>
  </w:style>
  <w:style w:type="paragraph" w:customStyle="1" w:styleId="461">
    <w:name w:val="q6"/>
    <w:basedOn w:val="1"/>
    <w:qFormat/>
    <w:uiPriority w:val="0"/>
    <w:pPr>
      <w:tabs>
        <w:tab w:val="left" w:pos="360"/>
      </w:tabs>
      <w:ind w:left="360" w:hanging="360"/>
    </w:pPr>
    <w:rPr>
      <w:rFonts w:ascii="Cambria" w:hAnsi="Cambria"/>
      <w:bCs/>
      <w:sz w:val="28"/>
      <w:szCs w:val="32"/>
    </w:rPr>
  </w:style>
  <w:style w:type="paragraph" w:customStyle="1" w:styleId="462">
    <w:name w:val="一级标题"/>
    <w:basedOn w:val="3"/>
    <w:qFormat/>
    <w:uiPriority w:val="0"/>
    <w:pPr>
      <w:tabs>
        <w:tab w:val="left" w:pos="6840"/>
        <w:tab w:val="clear" w:pos="1830"/>
      </w:tabs>
      <w:topLinePunct/>
      <w:spacing w:before="100" w:beforeLines="100" w:after="150" w:afterLines="150"/>
      <w:ind w:left="0" w:firstLine="0"/>
      <w:jc w:val="center"/>
    </w:pPr>
    <w:rPr>
      <w:rFonts w:ascii="隶书" w:hAnsi="Times New Roman" w:eastAsia="黑体"/>
      <w:b w:val="0"/>
      <w:bCs/>
      <w:sz w:val="30"/>
      <w:szCs w:val="30"/>
      <w:lang w:bidi="ar-SA"/>
    </w:rPr>
  </w:style>
  <w:style w:type="paragraph" w:customStyle="1" w:styleId="463">
    <w:name w:val="xl54"/>
    <w:basedOn w:val="1"/>
    <w:semiHidden/>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kern w:val="0"/>
      <w:sz w:val="20"/>
      <w:szCs w:val="20"/>
    </w:rPr>
  </w:style>
  <w:style w:type="paragraph" w:customStyle="1" w:styleId="464">
    <w:name w:val="ZB4"/>
    <w:basedOn w:val="1"/>
    <w:uiPriority w:val="0"/>
    <w:pPr>
      <w:tabs>
        <w:tab w:val="left" w:pos="3284"/>
      </w:tabs>
      <w:spacing w:before="60" w:line="400" w:lineRule="exact"/>
      <w:ind w:firstLine="200" w:firstLineChars="200"/>
    </w:pPr>
    <w:rPr>
      <w:rFonts w:ascii="Consolas" w:hAnsi="Consolas" w:eastAsia="方正黑体_GBK" w:cs="Consolas"/>
      <w:kern w:val="0"/>
      <w:sz w:val="22"/>
      <w:szCs w:val="21"/>
    </w:rPr>
  </w:style>
  <w:style w:type="paragraph" w:customStyle="1" w:styleId="465">
    <w:name w:val="标题（分条）"/>
    <w:basedOn w:val="1"/>
    <w:uiPriority w:val="0"/>
    <w:pPr>
      <w:numPr>
        <w:ilvl w:val="3"/>
        <w:numId w:val="12"/>
      </w:numPr>
      <w:tabs>
        <w:tab w:val="left" w:pos="645"/>
      </w:tabs>
      <w:outlineLvl w:val="3"/>
    </w:pPr>
    <w:rPr>
      <w:sz w:val="24"/>
      <w:szCs w:val="20"/>
    </w:rPr>
  </w:style>
  <w:style w:type="paragraph" w:customStyle="1" w:styleId="466">
    <w:name w:val="参考文献、索引标题"/>
    <w:basedOn w:val="467"/>
    <w:next w:val="1"/>
    <w:qFormat/>
    <w:uiPriority w:val="0"/>
    <w:pPr>
      <w:widowControl w:val="0"/>
      <w:numPr>
        <w:ilvl w:val="0"/>
        <w:numId w:val="0"/>
      </w:numPr>
      <w:tabs>
        <w:tab w:val="left" w:pos="645"/>
      </w:tabs>
      <w:adjustRightInd w:val="0"/>
      <w:spacing w:after="200" w:line="360" w:lineRule="atLeast"/>
      <w:textAlignment w:val="baseline"/>
    </w:pPr>
    <w:rPr>
      <w:rFonts w:hAnsi="Calibri"/>
      <w:sz w:val="21"/>
      <w:szCs w:val="22"/>
    </w:rPr>
  </w:style>
  <w:style w:type="paragraph" w:customStyle="1" w:styleId="467">
    <w:name w:val="前言、引言标题"/>
    <w:next w:val="421"/>
    <w:uiPriority w:val="0"/>
    <w:pPr>
      <w:numPr>
        <w:ilvl w:val="0"/>
        <w:numId w:val="1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68">
    <w:name w:val="表格文本居左"/>
    <w:basedOn w:val="1"/>
    <w:semiHidden/>
    <w:uiPriority w:val="0"/>
    <w:pPr>
      <w:spacing w:before="60" w:after="60"/>
      <w:jc w:val="left"/>
    </w:pPr>
  </w:style>
  <w:style w:type="paragraph" w:customStyle="1" w:styleId="469">
    <w:name w:val="正文段"/>
    <w:basedOn w:val="1"/>
    <w:qFormat/>
    <w:uiPriority w:val="0"/>
    <w:pPr>
      <w:widowControl/>
      <w:adjustRightInd w:val="0"/>
      <w:spacing w:after="240" w:line="360" w:lineRule="atLeast"/>
      <w:ind w:firstLine="454"/>
      <w:textAlignment w:val="bottom"/>
    </w:pPr>
    <w:rPr>
      <w:rFonts w:ascii="宋体"/>
      <w:kern w:val="0"/>
      <w:sz w:val="24"/>
      <w:szCs w:val="20"/>
    </w:rPr>
  </w:style>
  <w:style w:type="paragraph" w:customStyle="1" w:styleId="470">
    <w:name w:val="正文文本 21"/>
    <w:basedOn w:val="1"/>
    <w:qFormat/>
    <w:uiPriority w:val="0"/>
    <w:pPr>
      <w:adjustRightInd w:val="0"/>
      <w:ind w:left="425"/>
      <w:textAlignment w:val="baseline"/>
    </w:pPr>
    <w:rPr>
      <w:rFonts w:ascii="宋体" w:hAnsi="Times New Roman"/>
      <w:sz w:val="28"/>
      <w:szCs w:val="20"/>
    </w:rPr>
  </w:style>
  <w:style w:type="paragraph" w:customStyle="1" w:styleId="471">
    <w:name w:val="标准"/>
    <w:basedOn w:val="1"/>
    <w:uiPriority w:val="0"/>
    <w:pPr>
      <w:numPr>
        <w:ilvl w:val="0"/>
        <w:numId w:val="0"/>
      </w:numPr>
      <w:adjustRightInd w:val="0"/>
      <w:spacing w:line="360" w:lineRule="auto"/>
      <w:textAlignment w:val="baseline"/>
    </w:pPr>
    <w:rPr>
      <w:rFonts w:eastAsia="仿宋体"/>
      <w:kern w:val="0"/>
      <w:sz w:val="28"/>
      <w:szCs w:val="20"/>
    </w:rPr>
  </w:style>
  <w:style w:type="paragraph" w:customStyle="1" w:styleId="472">
    <w:name w:val="正文 1"/>
    <w:basedOn w:val="1"/>
    <w:uiPriority w:val="0"/>
    <w:pPr>
      <w:widowControl/>
      <w:adjustRightInd w:val="0"/>
      <w:snapToGrid w:val="0"/>
      <w:spacing w:before="30" w:after="30" w:line="300" w:lineRule="auto"/>
      <w:ind w:left="680"/>
    </w:pPr>
    <w:rPr>
      <w:sz w:val="18"/>
      <w:szCs w:val="20"/>
    </w:rPr>
  </w:style>
  <w:style w:type="paragraph" w:customStyle="1" w:styleId="473">
    <w:name w:val="默认段落字体 Para Char Char Char"/>
    <w:basedOn w:val="1"/>
    <w:qFormat/>
    <w:uiPriority w:val="0"/>
    <w:rPr>
      <w:rFonts w:ascii="Times New Roman" w:hAnsi="Times New Roman"/>
    </w:rPr>
  </w:style>
  <w:style w:type="paragraph" w:customStyle="1" w:styleId="474">
    <w:name w:val="_Style 101"/>
    <w:next w:val="1"/>
    <w:uiPriority w:val="0"/>
    <w:pPr>
      <w:widowControl w:val="0"/>
      <w:topLinePunct/>
      <w:adjustRightInd w:val="0"/>
      <w:jc w:val="both"/>
    </w:pPr>
    <w:rPr>
      <w:rFonts w:ascii="Times New Roman" w:hAnsi="Times New Roman" w:eastAsia="宋体" w:cs="Times New Roman"/>
      <w:kern w:val="2"/>
      <w:sz w:val="21"/>
      <w:szCs w:val="22"/>
      <w:lang w:val="en-US" w:eastAsia="zh-CN" w:bidi="ar-SA"/>
    </w:rPr>
  </w:style>
  <w:style w:type="paragraph" w:customStyle="1" w:styleId="475">
    <w:name w:val="xl31"/>
    <w:basedOn w:val="1"/>
    <w:semiHidden/>
    <w:uiPriority w:val="0"/>
    <w:pPr>
      <w:widowControl/>
      <w:pBdr>
        <w:top w:val="single" w:color="auto" w:sz="4" w:space="0"/>
        <w:left w:val="single" w:color="auto" w:sz="4" w:space="0"/>
        <w:bottom w:val="single" w:color="auto" w:sz="4" w:space="0"/>
        <w:right w:val="single" w:color="auto" w:sz="4" w:space="0"/>
      </w:pBdr>
      <w:shd w:val="clear" w:color="auto" w:fill="C0C0C0"/>
      <w:topLinePunct/>
      <w:spacing w:before="100" w:beforeAutospacing="1" w:after="100" w:afterAutospacing="1"/>
      <w:jc w:val="center"/>
    </w:pPr>
    <w:rPr>
      <w:kern w:val="0"/>
      <w:sz w:val="16"/>
      <w:szCs w:val="16"/>
    </w:rPr>
  </w:style>
  <w:style w:type="paragraph" w:customStyle="1" w:styleId="476">
    <w:name w:val="文献分类号"/>
    <w:uiPriority w:val="0"/>
    <w:pPr>
      <w:widowControl w:val="0"/>
      <w:adjustRightInd w:val="0"/>
      <w:spacing w:line="360" w:lineRule="atLeast"/>
      <w:jc w:val="both"/>
      <w:textAlignment w:val="center"/>
    </w:pPr>
    <w:rPr>
      <w:rFonts w:ascii="Times New Roman" w:hAnsi="Times New Roman" w:eastAsia="黑体" w:cs="Times New Roman"/>
      <w:sz w:val="21"/>
      <w:szCs w:val="22"/>
      <w:lang w:val="en-US" w:eastAsia="zh-CN" w:bidi="ar-SA"/>
    </w:rPr>
  </w:style>
  <w:style w:type="paragraph" w:customStyle="1" w:styleId="477">
    <w:name w:val="表头黑5"/>
    <w:basedOn w:val="1"/>
    <w:semiHidden/>
    <w:qFormat/>
    <w:uiPriority w:val="0"/>
    <w:pPr>
      <w:spacing w:line="360" w:lineRule="auto"/>
      <w:jc w:val="center"/>
    </w:pPr>
    <w:rPr>
      <w:rFonts w:eastAsia="黑体"/>
      <w:color w:val="000000"/>
    </w:rPr>
  </w:style>
  <w:style w:type="paragraph" w:customStyle="1" w:styleId="478">
    <w:name w:val="Char Char Char Char Char2 Char2"/>
    <w:basedOn w:val="1"/>
    <w:semiHidden/>
    <w:qFormat/>
    <w:uiPriority w:val="0"/>
    <w:rPr>
      <w:szCs w:val="20"/>
    </w:rPr>
  </w:style>
  <w:style w:type="paragraph" w:customStyle="1" w:styleId="479">
    <w:name w:val="正文表标题"/>
    <w:next w:val="421"/>
    <w:uiPriority w:val="0"/>
    <w:pPr>
      <w:widowControl w:val="0"/>
      <w:adjustRightInd w:val="0"/>
      <w:spacing w:line="360" w:lineRule="atLeast"/>
      <w:jc w:val="center"/>
      <w:textAlignment w:val="baseline"/>
    </w:pPr>
    <w:rPr>
      <w:rFonts w:ascii="黑体" w:hAnsi="Times New Roman" w:eastAsia="黑体" w:cs="Times New Roman"/>
      <w:sz w:val="21"/>
      <w:szCs w:val="22"/>
      <w:lang w:val="en-US" w:eastAsia="zh-CN" w:bidi="ar-SA"/>
    </w:rPr>
  </w:style>
  <w:style w:type="paragraph" w:customStyle="1" w:styleId="480">
    <w:name w:val="样式 首行缩进:  0 厘米 行距: 单倍行距"/>
    <w:basedOn w:val="1"/>
    <w:semiHidden/>
    <w:uiPriority w:val="0"/>
    <w:pPr>
      <w:adjustRightInd w:val="0"/>
      <w:textAlignment w:val="baseline"/>
    </w:pPr>
    <w:rPr>
      <w:kern w:val="0"/>
      <w:szCs w:val="20"/>
    </w:rPr>
  </w:style>
  <w:style w:type="paragraph" w:customStyle="1" w:styleId="481">
    <w:name w:val="Char1"/>
    <w:basedOn w:val="1"/>
    <w:qFormat/>
    <w:uiPriority w:val="0"/>
    <w:rPr>
      <w:rFonts w:ascii="Times New Roman" w:hAnsi="Times New Roman"/>
      <w:szCs w:val="20"/>
    </w:rPr>
  </w:style>
  <w:style w:type="paragraph" w:customStyle="1" w:styleId="482">
    <w:name w:val="列出段落1"/>
    <w:basedOn w:val="1"/>
    <w:qFormat/>
    <w:uiPriority w:val="0"/>
    <w:pPr>
      <w:ind w:firstLine="420" w:firstLineChars="200"/>
    </w:pPr>
    <w:rPr>
      <w:szCs w:val="22"/>
    </w:rPr>
  </w:style>
  <w:style w:type="paragraph" w:customStyle="1" w:styleId="483">
    <w:name w:val="p0"/>
    <w:basedOn w:val="1"/>
    <w:qFormat/>
    <w:uiPriority w:val="0"/>
    <w:pPr>
      <w:widowControl/>
      <w:snapToGrid w:val="0"/>
      <w:spacing w:line="351" w:lineRule="atLeast"/>
      <w:ind w:firstLine="419"/>
    </w:pPr>
    <w:rPr>
      <w:color w:val="000000"/>
      <w:kern w:val="0"/>
      <w:szCs w:val="21"/>
    </w:rPr>
  </w:style>
  <w:style w:type="paragraph" w:customStyle="1" w:styleId="484">
    <w:name w:val="自控1"/>
    <w:basedOn w:val="1"/>
    <w:qFormat/>
    <w:uiPriority w:val="0"/>
    <w:pPr>
      <w:tabs>
        <w:tab w:val="left" w:pos="907"/>
      </w:tabs>
      <w:topLinePunct/>
      <w:spacing w:line="312" w:lineRule="exact"/>
      <w:ind w:left="908" w:hanging="488"/>
    </w:pPr>
    <w:rPr>
      <w:szCs w:val="21"/>
    </w:rPr>
  </w:style>
  <w:style w:type="paragraph" w:customStyle="1" w:styleId="485">
    <w:name w:val="三级条标题"/>
    <w:basedOn w:val="486"/>
    <w:next w:val="421"/>
    <w:uiPriority w:val="0"/>
    <w:pPr>
      <w:numPr>
        <w:ilvl w:val="4"/>
        <w:numId w:val="12"/>
      </w:numPr>
      <w:tabs>
        <w:tab w:val="left" w:pos="645"/>
      </w:tabs>
      <w:outlineLvl w:val="4"/>
    </w:pPr>
  </w:style>
  <w:style w:type="paragraph" w:customStyle="1" w:styleId="486">
    <w:name w:val="二级条标题"/>
    <w:basedOn w:val="487"/>
    <w:next w:val="421"/>
    <w:qFormat/>
    <w:uiPriority w:val="0"/>
    <w:pPr>
      <w:numPr>
        <w:ilvl w:val="3"/>
        <w:numId w:val="12"/>
      </w:numPr>
      <w:tabs>
        <w:tab w:val="left" w:pos="645"/>
      </w:tabs>
      <w:outlineLvl w:val="3"/>
    </w:pPr>
  </w:style>
  <w:style w:type="paragraph" w:customStyle="1" w:styleId="487">
    <w:name w:val="一级条标题"/>
    <w:basedOn w:val="488"/>
    <w:next w:val="421"/>
    <w:qFormat/>
    <w:uiPriority w:val="0"/>
    <w:pPr>
      <w:numPr>
        <w:ilvl w:val="2"/>
        <w:numId w:val="12"/>
      </w:numPr>
      <w:tabs>
        <w:tab w:val="left" w:pos="645"/>
      </w:tabs>
      <w:spacing w:before="0" w:beforeLines="0" w:after="0" w:afterLines="0"/>
      <w:outlineLvl w:val="2"/>
    </w:pPr>
  </w:style>
  <w:style w:type="paragraph" w:customStyle="1" w:styleId="488">
    <w:name w:val="章标题"/>
    <w:next w:val="1"/>
    <w:uiPriority w:val="0"/>
    <w:pPr>
      <w:numPr>
        <w:ilvl w:val="1"/>
        <w:numId w:val="12"/>
      </w:numPr>
      <w:tabs>
        <w:tab w:val="left" w:pos="645"/>
      </w:tabs>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489">
    <w:name w:val="代码图六号"/>
    <w:basedOn w:val="1"/>
    <w:semiHidden/>
    <w:qFormat/>
    <w:uiPriority w:val="0"/>
    <w:pPr>
      <w:spacing w:line="360" w:lineRule="auto"/>
    </w:pPr>
    <w:rPr>
      <w:color w:val="000000"/>
      <w:sz w:val="15"/>
    </w:rPr>
  </w:style>
  <w:style w:type="paragraph" w:customStyle="1" w:styleId="490">
    <w:name w:val="xl42"/>
    <w:basedOn w:val="1"/>
    <w:semiHidden/>
    <w:qFormat/>
    <w:uiPriority w:val="0"/>
    <w:pPr>
      <w:widowControl/>
      <w:pBdr>
        <w:left w:val="single" w:color="auto" w:sz="4" w:space="0"/>
        <w:right w:val="single" w:color="auto" w:sz="4" w:space="0"/>
      </w:pBdr>
      <w:topLinePunct/>
      <w:spacing w:before="100" w:beforeAutospacing="1" w:after="100" w:afterAutospacing="1"/>
      <w:jc w:val="center"/>
      <w:textAlignment w:val="center"/>
    </w:pPr>
    <w:rPr>
      <w:color w:val="000000"/>
      <w:kern w:val="0"/>
      <w:sz w:val="16"/>
      <w:szCs w:val="16"/>
    </w:rPr>
  </w:style>
  <w:style w:type="paragraph" w:customStyle="1" w:styleId="491">
    <w:name w:val="名称"/>
    <w:basedOn w:val="1"/>
    <w:next w:val="421"/>
    <w:semiHidden/>
    <w:uiPriority w:val="0"/>
    <w:pPr>
      <w:widowControl/>
      <w:shd w:val="clear" w:color="FFFFFF" w:fill="FFFFFF"/>
      <w:spacing w:before="640" w:after="560" w:line="460" w:lineRule="exact"/>
      <w:jc w:val="center"/>
    </w:pPr>
    <w:rPr>
      <w:rFonts w:ascii="黑体" w:eastAsia="黑体"/>
      <w:b/>
      <w:kern w:val="0"/>
      <w:sz w:val="32"/>
      <w:szCs w:val="20"/>
    </w:rPr>
  </w:style>
  <w:style w:type="paragraph" w:customStyle="1" w:styleId="492">
    <w:name w:val="xl38"/>
    <w:basedOn w:val="1"/>
    <w:semiHidden/>
    <w:uiPriority w:val="0"/>
    <w:pPr>
      <w:widowControl/>
      <w:pBdr>
        <w:top w:val="single" w:color="auto" w:sz="4" w:space="0"/>
        <w:left w:val="single" w:color="auto" w:sz="4" w:space="0"/>
        <w:bottom w:val="single" w:color="auto" w:sz="4" w:space="0"/>
        <w:right w:val="single" w:color="auto" w:sz="4" w:space="0"/>
      </w:pBdr>
      <w:shd w:val="clear" w:color="auto" w:fill="FFFFFF"/>
      <w:topLinePunct/>
      <w:spacing w:before="100" w:beforeAutospacing="1" w:after="100" w:afterAutospacing="1"/>
      <w:jc w:val="center"/>
    </w:pPr>
    <w:rPr>
      <w:kern w:val="0"/>
      <w:sz w:val="16"/>
      <w:szCs w:val="16"/>
    </w:rPr>
  </w:style>
  <w:style w:type="paragraph" w:styleId="493">
    <w:name w:val="List Paragraph"/>
    <w:basedOn w:val="1"/>
    <w:qFormat/>
    <w:uiPriority w:val="34"/>
    <w:pPr>
      <w:ind w:firstLine="420" w:firstLineChars="200"/>
    </w:pPr>
    <w:rPr>
      <w:rFonts w:ascii="Calibri" w:hAnsi="Calibri"/>
      <w:szCs w:val="22"/>
    </w:rPr>
  </w:style>
  <w:style w:type="paragraph" w:customStyle="1" w:styleId="494">
    <w:name w:val="插图题注"/>
    <w:next w:val="1"/>
    <w:uiPriority w:val="0"/>
    <w:pPr>
      <w:numPr>
        <w:ilvl w:val="7"/>
        <w:numId w:val="16"/>
      </w:numPr>
      <w:spacing w:afterLines="100"/>
      <w:ind w:left="1089" w:hanging="369"/>
      <w:jc w:val="center"/>
    </w:pPr>
    <w:rPr>
      <w:rFonts w:ascii="Arial" w:hAnsi="Arial" w:eastAsia="宋体" w:cs="Times New Roman"/>
      <w:sz w:val="18"/>
      <w:szCs w:val="18"/>
      <w:lang w:val="en-US" w:eastAsia="zh-CN" w:bidi="ar-SA"/>
    </w:rPr>
  </w:style>
  <w:style w:type="paragraph" w:customStyle="1" w:styleId="495">
    <w:name w:val="样式 样式 小四 行距: 固定值 25 磅 + 首行缩进:  2 字符"/>
    <w:basedOn w:val="1"/>
    <w:semiHidden/>
    <w:uiPriority w:val="0"/>
    <w:pPr>
      <w:spacing w:line="480" w:lineRule="auto"/>
      <w:ind w:firstLine="200" w:firstLineChars="200"/>
    </w:pPr>
    <w:rPr>
      <w:sz w:val="24"/>
      <w:szCs w:val="20"/>
    </w:rPr>
  </w:style>
  <w:style w:type="paragraph" w:customStyle="1" w:styleId="496">
    <w:name w:val=" Char Char Char Char Char Char Char Char Char Char Char Char Char Char Char Char"/>
    <w:basedOn w:val="1"/>
    <w:uiPriority w:val="0"/>
    <w:pPr>
      <w:widowControl/>
      <w:adjustRightInd w:val="0"/>
      <w:snapToGrid w:val="0"/>
      <w:spacing w:before="100" w:beforeAutospacing="1" w:after="100" w:afterAutospacing="1" w:line="330" w:lineRule="atLeast"/>
      <w:ind w:left="360" w:firstLineChars="200"/>
      <w:jc w:val="left"/>
    </w:pPr>
    <w:rPr>
      <w:szCs w:val="20"/>
    </w:rPr>
  </w:style>
  <w:style w:type="paragraph" w:styleId="497">
    <w:name w:val="No Spacing"/>
    <w:basedOn w:val="1"/>
    <w:qFormat/>
    <w:uiPriority w:val="0"/>
    <w:pPr>
      <w:widowControl/>
      <w:jc w:val="left"/>
    </w:pPr>
    <w:rPr>
      <w:rFonts w:ascii="Calibri" w:hAnsi="Calibri"/>
      <w:kern w:val="0"/>
      <w:szCs w:val="32"/>
    </w:rPr>
  </w:style>
  <w:style w:type="paragraph" w:customStyle="1" w:styleId="498">
    <w:name w:val="正文7"/>
    <w:basedOn w:val="499"/>
    <w:uiPriority w:val="0"/>
    <w:pPr>
      <w:tabs>
        <w:tab w:val="left" w:pos="420"/>
        <w:tab w:val="left" w:pos="720"/>
        <w:tab w:val="left" w:pos="840"/>
      </w:tabs>
      <w:ind w:left="1120" w:leftChars="700"/>
    </w:pPr>
  </w:style>
  <w:style w:type="paragraph" w:customStyle="1" w:styleId="499">
    <w:name w:val="正文6"/>
    <w:basedOn w:val="1"/>
    <w:uiPriority w:val="0"/>
    <w:pPr>
      <w:tabs>
        <w:tab w:val="left" w:pos="720"/>
      </w:tabs>
      <w:spacing w:before="60" w:after="60" w:line="360" w:lineRule="auto"/>
      <w:ind w:left="1020" w:leftChars="600" w:hanging="420"/>
    </w:pPr>
    <w:rPr>
      <w:sz w:val="24"/>
    </w:rPr>
  </w:style>
  <w:style w:type="paragraph" w:customStyle="1" w:styleId="500">
    <w:name w:val="样式4"/>
    <w:basedOn w:val="7"/>
    <w:semiHidden/>
    <w:uiPriority w:val="0"/>
    <w:pPr>
      <w:topLinePunct/>
      <w:spacing w:before="0" w:after="0" w:line="480" w:lineRule="auto"/>
      <w:ind w:firstLine="420"/>
    </w:pPr>
    <w:rPr>
      <w:rFonts w:ascii="Times New Roman" w:hAnsi="Times New Roman" w:eastAsia="楷体_GB2312"/>
      <w:b w:val="0"/>
      <w:bCs w:val="0"/>
      <w:sz w:val="24"/>
      <w:szCs w:val="20"/>
    </w:rPr>
  </w:style>
  <w:style w:type="paragraph" w:customStyle="1" w:styleId="501">
    <w:name w:val="dot"/>
    <w:basedOn w:val="1"/>
    <w:uiPriority w:val="0"/>
    <w:pPr>
      <w:numPr>
        <w:ilvl w:val="0"/>
        <w:numId w:val="17"/>
      </w:numPr>
      <w:spacing w:line="400" w:lineRule="exact"/>
    </w:pPr>
    <w:rPr>
      <w:rFonts w:ascii="宋体" w:hAnsi="宋体"/>
      <w:spacing w:val="10"/>
      <w:sz w:val="24"/>
      <w:szCs w:val="20"/>
    </w:rPr>
  </w:style>
  <w:style w:type="paragraph" w:customStyle="1" w:styleId="502">
    <w:name w:val="Char Char Char Char Char Char"/>
    <w:basedOn w:val="1"/>
    <w:qFormat/>
    <w:uiPriority w:val="0"/>
    <w:pPr>
      <w:adjustRightInd w:val="0"/>
      <w:spacing w:line="360" w:lineRule="atLeast"/>
      <w:jc w:val="left"/>
      <w:textAlignment w:val="baseline"/>
    </w:pPr>
    <w:rPr>
      <w:rFonts w:ascii="Times New Roman" w:hAnsi="Times New Roman"/>
      <w:sz w:val="24"/>
    </w:rPr>
  </w:style>
  <w:style w:type="paragraph" w:customStyle="1" w:styleId="503">
    <w:name w:val="四级条标题"/>
    <w:basedOn w:val="485"/>
    <w:next w:val="421"/>
    <w:uiPriority w:val="0"/>
    <w:pPr>
      <w:numPr>
        <w:ilvl w:val="5"/>
        <w:numId w:val="12"/>
      </w:numPr>
      <w:outlineLvl w:val="5"/>
    </w:pPr>
  </w:style>
  <w:style w:type="paragraph" w:customStyle="1" w:styleId="504">
    <w:name w:val="xl33"/>
    <w:basedOn w:val="1"/>
    <w:semiHidden/>
    <w:uiPriority w:val="0"/>
    <w:pPr>
      <w:widowControl/>
      <w:pBdr>
        <w:top w:val="single" w:color="auto" w:sz="4" w:space="0"/>
        <w:left w:val="single" w:color="auto" w:sz="4" w:space="0"/>
        <w:bottom w:val="single" w:color="auto" w:sz="4" w:space="0"/>
        <w:right w:val="single" w:color="auto" w:sz="4" w:space="0"/>
      </w:pBdr>
      <w:shd w:val="clear" w:color="auto" w:fill="C0C0C0"/>
      <w:topLinePunct/>
      <w:spacing w:before="100" w:beforeAutospacing="1" w:after="100" w:afterAutospacing="1"/>
      <w:jc w:val="center"/>
      <w:textAlignment w:val="center"/>
    </w:pPr>
    <w:rPr>
      <w:color w:val="000000"/>
      <w:kern w:val="0"/>
      <w:sz w:val="16"/>
      <w:szCs w:val="16"/>
    </w:rPr>
  </w:style>
  <w:style w:type="paragraph" w:customStyle="1" w:styleId="505">
    <w:name w:val="_Style 12"/>
    <w:basedOn w:val="1"/>
    <w:qFormat/>
    <w:uiPriority w:val="34"/>
    <w:pPr>
      <w:spacing w:line="240" w:lineRule="auto"/>
      <w:ind w:firstLine="420" w:firstLineChars="200"/>
    </w:pPr>
    <w:rPr>
      <w:rFonts w:ascii="Calibri" w:hAnsi="Calibri" w:eastAsia="宋体" w:cs="Times New Roman"/>
      <w:szCs w:val="22"/>
    </w:rPr>
  </w:style>
  <w:style w:type="paragraph" w:customStyle="1" w:styleId="506">
    <w:name w:val="样式5"/>
    <w:semiHidden/>
    <w:uiPriority w:val="0"/>
    <w:pPr>
      <w:snapToGrid w:val="0"/>
      <w:spacing w:before="160" w:after="40"/>
      <w:jc w:val="center"/>
    </w:pPr>
    <w:rPr>
      <w:rFonts w:ascii="Times New Roman" w:hAnsi="Times New Roman" w:eastAsia="宋体" w:cs="宋体"/>
      <w:kern w:val="2"/>
      <w:sz w:val="18"/>
      <w:lang w:val="en-US" w:eastAsia="zh-CN" w:bidi="ar-SA"/>
    </w:rPr>
  </w:style>
  <w:style w:type="paragraph" w:customStyle="1" w:styleId="507">
    <w:name w:val="术语定义四级条标题"/>
    <w:basedOn w:val="508"/>
    <w:next w:val="421"/>
    <w:semiHidden/>
    <w:uiPriority w:val="0"/>
    <w:pPr>
      <w:numPr>
        <w:ilvl w:val="2"/>
        <w:numId w:val="18"/>
      </w:numPr>
      <w:tabs>
        <w:tab w:val="left" w:pos="420"/>
      </w:tabs>
    </w:pPr>
  </w:style>
  <w:style w:type="paragraph" w:customStyle="1" w:styleId="508">
    <w:name w:val="术语定义条标题"/>
    <w:basedOn w:val="1"/>
    <w:next w:val="421"/>
    <w:uiPriority w:val="0"/>
    <w:pPr>
      <w:widowControl/>
      <w:tabs>
        <w:tab w:val="left" w:pos="420"/>
      </w:tabs>
      <w:jc w:val="left"/>
    </w:pPr>
    <w:rPr>
      <w:rFonts w:ascii="黑体" w:eastAsia="黑体"/>
      <w:b/>
      <w:kern w:val="0"/>
      <w:szCs w:val="20"/>
    </w:rPr>
  </w:style>
  <w:style w:type="paragraph" w:customStyle="1" w:styleId="509">
    <w:name w:val="样式 标题 2节标题 1.1b2 + 仿宋_GB2312 小四 两端对齐"/>
    <w:basedOn w:val="4"/>
    <w:uiPriority w:val="0"/>
    <w:pPr>
      <w:adjustRightInd w:val="0"/>
      <w:spacing w:line="416" w:lineRule="atLeast"/>
      <w:textAlignment w:val="baseline"/>
    </w:pPr>
    <w:rPr>
      <w:rFonts w:ascii="仿宋_GB2312" w:hAnsi="宋体" w:eastAsia="仿宋_GB2312" w:cs="宋体"/>
      <w:kern w:val="0"/>
      <w:sz w:val="24"/>
      <w:szCs w:val="20"/>
    </w:rPr>
  </w:style>
  <w:style w:type="paragraph" w:customStyle="1" w:styleId="510">
    <w:name w:val="自控2"/>
    <w:basedOn w:val="1"/>
    <w:uiPriority w:val="0"/>
    <w:pPr>
      <w:ind w:left="1329" w:leftChars="434" w:hanging="418" w:hangingChars="199"/>
    </w:pPr>
  </w:style>
  <w:style w:type="paragraph" w:customStyle="1" w:styleId="511">
    <w:name w:val="xl36"/>
    <w:basedOn w:val="1"/>
    <w:semiHidden/>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color w:val="000000"/>
      <w:kern w:val="0"/>
      <w:sz w:val="20"/>
      <w:szCs w:val="20"/>
    </w:rPr>
  </w:style>
  <w:style w:type="paragraph" w:customStyle="1" w:styleId="512">
    <w:name w:val="注示文本"/>
    <w:basedOn w:val="1"/>
    <w:qFormat/>
    <w:uiPriority w:val="0"/>
    <w:pPr>
      <w:pBdr>
        <w:bottom w:val="single" w:color="000000" w:sz="4" w:space="1"/>
      </w:pBdr>
      <w:adjustRightInd w:val="0"/>
      <w:spacing w:line="312" w:lineRule="atLeast"/>
      <w:ind w:firstLine="360"/>
      <w:textAlignment w:val="baseline"/>
    </w:pPr>
    <w:rPr>
      <w:rFonts w:ascii="Arial" w:hAnsi="Arial" w:eastAsia="楷体_GB2312"/>
      <w:kern w:val="0"/>
      <w:sz w:val="18"/>
      <w:szCs w:val="18"/>
    </w:rPr>
  </w:style>
  <w:style w:type="paragraph" w:customStyle="1" w:styleId="513">
    <w:name w:val="图"/>
    <w:basedOn w:val="1"/>
    <w:next w:val="1"/>
    <w:semiHidden/>
    <w:qFormat/>
    <w:uiPriority w:val="0"/>
    <w:pPr>
      <w:spacing w:line="360" w:lineRule="auto"/>
      <w:jc w:val="center"/>
    </w:pPr>
    <w:rPr>
      <w:b/>
    </w:rPr>
  </w:style>
  <w:style w:type="paragraph" w:customStyle="1" w:styleId="514">
    <w:name w:val="投"/>
    <w:basedOn w:val="1"/>
    <w:qFormat/>
    <w:uiPriority w:val="0"/>
    <w:pPr>
      <w:spacing w:after="156" w:afterLines="50" w:line="360" w:lineRule="auto"/>
    </w:pPr>
    <w:rPr>
      <w:sz w:val="24"/>
      <w:szCs w:val="20"/>
    </w:rPr>
  </w:style>
  <w:style w:type="paragraph" w:customStyle="1" w:styleId="515">
    <w:name w:val="标题2"/>
    <w:basedOn w:val="4"/>
    <w:next w:val="4"/>
    <w:qFormat/>
    <w:uiPriority w:val="0"/>
    <w:pPr>
      <w:keepLines w:val="0"/>
      <w:tabs>
        <w:tab w:val="left" w:pos="360"/>
        <w:tab w:val="left" w:pos="425"/>
        <w:tab w:val="left" w:pos="480"/>
      </w:tabs>
      <w:adjustRightInd w:val="0"/>
      <w:spacing w:before="0" w:after="0" w:line="360" w:lineRule="auto"/>
      <w:ind w:left="360" w:hanging="360"/>
      <w:textAlignment w:val="baseline"/>
    </w:pPr>
    <w:rPr>
      <w:rFonts w:ascii="Times New Roman" w:hAnsi="Times New Roman" w:eastAsia="宋体"/>
      <w:bCs w:val="0"/>
      <w:kern w:val="0"/>
      <w:sz w:val="24"/>
      <w:szCs w:val="20"/>
    </w:rPr>
  </w:style>
  <w:style w:type="paragraph" w:customStyle="1" w:styleId="516">
    <w:name w:val="t"/>
    <w:basedOn w:val="45"/>
    <w:uiPriority w:val="0"/>
    <w:pPr>
      <w:overflowPunct w:val="0"/>
      <w:topLinePunct/>
      <w:spacing w:beforeLines="50" w:afterLines="50"/>
      <w:jc w:val="center"/>
    </w:pPr>
    <w:rPr>
      <w:rFonts w:ascii="Times New Roman" w:hAnsi="Times New Roman"/>
      <w:color w:val="000000"/>
      <w:sz w:val="18"/>
      <w:szCs w:val="21"/>
    </w:rPr>
  </w:style>
  <w:style w:type="paragraph" w:customStyle="1" w:styleId="517">
    <w:name w:val="Normal_0_0"/>
    <w:qFormat/>
    <w:uiPriority w:val="0"/>
    <w:rPr>
      <w:rFonts w:ascii="Calibri" w:hAnsi="Calibri" w:eastAsia="宋体" w:cs="Times New Roman"/>
      <w:sz w:val="24"/>
      <w:szCs w:val="24"/>
      <w:lang w:val="en-US" w:eastAsia="zh-CN" w:bidi="ar-SA"/>
    </w:rPr>
  </w:style>
  <w:style w:type="paragraph" w:customStyle="1" w:styleId="518">
    <w:name w:val="图形标题"/>
    <w:basedOn w:val="21"/>
    <w:semiHidden/>
    <w:qFormat/>
    <w:uiPriority w:val="0"/>
    <w:pPr>
      <w:topLinePunct/>
      <w:jc w:val="center"/>
    </w:pPr>
    <w:rPr>
      <w:rFonts w:ascii="宋体" w:hAnsi="Plotter" w:eastAsia="宋体" w:cs="Times New Roman"/>
      <w:sz w:val="21"/>
    </w:rPr>
  </w:style>
  <w:style w:type="paragraph" w:customStyle="1" w:styleId="519">
    <w:name w:val="其他标准称谓"/>
    <w:next w:val="1"/>
    <w:qFormat/>
    <w:uiPriority w:val="0"/>
    <w:pPr>
      <w:widowControl w:val="0"/>
      <w:adjustRightInd w:val="0"/>
      <w:spacing w:line="0" w:lineRule="atLeast"/>
      <w:jc w:val="distribute"/>
      <w:textAlignment w:val="baseline"/>
    </w:pPr>
    <w:rPr>
      <w:rFonts w:ascii="黑体" w:hAnsi="宋体" w:eastAsia="黑体" w:cs="Times New Roman"/>
      <w:sz w:val="52"/>
      <w:szCs w:val="22"/>
      <w:lang w:val="en-US" w:eastAsia="zh-CN" w:bidi="ar-SA"/>
    </w:rPr>
  </w:style>
  <w:style w:type="paragraph" w:customStyle="1" w:styleId="520">
    <w:name w:val="xl52"/>
    <w:basedOn w:val="1"/>
    <w:semiHidden/>
    <w:uiPriority w:val="0"/>
    <w:pPr>
      <w:widowControl/>
      <w:pBdr>
        <w:left w:val="single" w:color="auto" w:sz="4" w:space="0"/>
        <w:right w:val="single" w:color="auto" w:sz="4" w:space="0"/>
      </w:pBdr>
      <w:shd w:val="clear" w:color="auto" w:fill="C0C0C0"/>
      <w:topLinePunct/>
      <w:spacing w:before="100" w:beforeAutospacing="1" w:after="100" w:afterAutospacing="1"/>
      <w:jc w:val="center"/>
      <w:textAlignment w:val="center"/>
    </w:pPr>
    <w:rPr>
      <w:kern w:val="0"/>
      <w:sz w:val="16"/>
      <w:szCs w:val="16"/>
    </w:rPr>
  </w:style>
  <w:style w:type="paragraph" w:customStyle="1" w:styleId="521">
    <w:name w:val="Char Char1 Char Char Char Char Char Char"/>
    <w:basedOn w:val="1"/>
    <w:qFormat/>
    <w:uiPriority w:val="0"/>
    <w:pPr>
      <w:widowControl/>
      <w:adjustRightInd w:val="0"/>
      <w:snapToGrid w:val="0"/>
      <w:spacing w:after="160" w:line="240" w:lineRule="exact"/>
      <w:jc w:val="left"/>
    </w:pPr>
    <w:rPr>
      <w:kern w:val="0"/>
      <w:sz w:val="24"/>
      <w:szCs w:val="20"/>
    </w:rPr>
  </w:style>
  <w:style w:type="paragraph" w:customStyle="1" w:styleId="522">
    <w:name w:val="xl24"/>
    <w:basedOn w:val="1"/>
    <w:semiHidden/>
    <w:uiPriority w:val="0"/>
    <w:pPr>
      <w:widowControl/>
      <w:pBdr>
        <w:top w:val="single" w:color="auto" w:sz="4" w:space="0"/>
        <w:left w:val="single" w:color="auto" w:sz="4" w:space="0"/>
        <w:bottom w:val="single" w:color="auto" w:sz="4" w:space="0"/>
        <w:right w:val="single" w:color="auto" w:sz="4" w:space="0"/>
      </w:pBdr>
      <w:shd w:val="clear" w:color="auto" w:fill="C0C0C0"/>
      <w:topLinePunct/>
      <w:spacing w:before="100" w:beforeAutospacing="1" w:after="100" w:afterAutospacing="1"/>
      <w:jc w:val="center"/>
    </w:pPr>
    <w:rPr>
      <w:kern w:val="0"/>
      <w:sz w:val="16"/>
      <w:szCs w:val="16"/>
    </w:rPr>
  </w:style>
  <w:style w:type="paragraph" w:customStyle="1" w:styleId="523">
    <w:name w:val="样式 正文首行缩进 + 宋体 五号 首行缩进:  2 字符 行距: 单倍行距"/>
    <w:basedOn w:val="85"/>
    <w:semiHidden/>
    <w:qFormat/>
    <w:uiPriority w:val="0"/>
    <w:pPr>
      <w:spacing w:after="0" w:line="360" w:lineRule="auto"/>
      <w:ind w:firstLineChars="200"/>
    </w:pPr>
    <w:rPr>
      <w:rFonts w:ascii="宋体" w:hAnsi="宋体" w:cs="宋体"/>
      <w:szCs w:val="20"/>
    </w:rPr>
  </w:style>
  <w:style w:type="paragraph" w:customStyle="1" w:styleId="524">
    <w:name w:val="封面标准号2"/>
    <w:basedOn w:val="525"/>
    <w:semiHidden/>
    <w:uiPriority w:val="0"/>
    <w:pPr>
      <w:framePr w:w="9138" w:h="1244" w:hRule="exact" w:wrap="around" w:vAnchor="page" w:hAnchor="margin" w:y="2908"/>
      <w:adjustRightInd w:val="0"/>
      <w:spacing w:before="357" w:line="280" w:lineRule="exact"/>
    </w:pPr>
  </w:style>
  <w:style w:type="paragraph" w:customStyle="1" w:styleId="525">
    <w:name w:val="封面标准号1"/>
    <w:semiHidden/>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526">
    <w:name w:val="Char1 Char Char Char Char Char Char Char Char Char Char Char"/>
    <w:basedOn w:val="1"/>
    <w:semiHidden/>
    <w:qFormat/>
    <w:uiPriority w:val="0"/>
    <w:pPr>
      <w:pageBreakBefore/>
      <w:tabs>
        <w:tab w:val="left" w:pos="432"/>
      </w:tabs>
      <w:ind w:left="432" w:hanging="432"/>
    </w:pPr>
    <w:rPr>
      <w:rFonts w:ascii="Tahoma" w:hAnsi="Tahoma"/>
      <w:sz w:val="24"/>
      <w:szCs w:val="20"/>
    </w:rPr>
  </w:style>
  <w:style w:type="paragraph" w:customStyle="1" w:styleId="527">
    <w:name w:val="附录五级条标题"/>
    <w:basedOn w:val="528"/>
    <w:next w:val="421"/>
    <w:semiHidden/>
    <w:uiPriority w:val="0"/>
    <w:pPr>
      <w:numPr>
        <w:ilvl w:val="0"/>
        <w:numId w:val="19"/>
      </w:numPr>
      <w:tabs>
        <w:tab w:val="left" w:pos="1260"/>
        <w:tab w:val="clear" w:pos="360"/>
      </w:tabs>
      <w:outlineLvl w:val="6"/>
    </w:pPr>
  </w:style>
  <w:style w:type="paragraph" w:customStyle="1" w:styleId="528">
    <w:name w:val="附录四级条标题"/>
    <w:basedOn w:val="529"/>
    <w:next w:val="421"/>
    <w:semiHidden/>
    <w:qFormat/>
    <w:uiPriority w:val="0"/>
    <w:pPr>
      <w:tabs>
        <w:tab w:val="left" w:pos="1260"/>
      </w:tabs>
      <w:outlineLvl w:val="5"/>
    </w:pPr>
  </w:style>
  <w:style w:type="paragraph" w:customStyle="1" w:styleId="529">
    <w:name w:val="附录三级条标题"/>
    <w:basedOn w:val="530"/>
    <w:next w:val="421"/>
    <w:semiHidden/>
    <w:qFormat/>
    <w:uiPriority w:val="0"/>
    <w:pPr>
      <w:tabs>
        <w:tab w:val="left" w:pos="1260"/>
      </w:tabs>
      <w:outlineLvl w:val="4"/>
    </w:pPr>
  </w:style>
  <w:style w:type="paragraph" w:customStyle="1" w:styleId="530">
    <w:name w:val="附录二级条标题"/>
    <w:basedOn w:val="531"/>
    <w:next w:val="421"/>
    <w:semiHidden/>
    <w:qFormat/>
    <w:uiPriority w:val="0"/>
    <w:pPr>
      <w:numPr>
        <w:ilvl w:val="0"/>
        <w:numId w:val="20"/>
      </w:numPr>
      <w:tabs>
        <w:tab w:val="left" w:pos="1260"/>
        <w:tab w:val="clear" w:pos="360"/>
      </w:tabs>
      <w:outlineLvl w:val="3"/>
    </w:pPr>
    <w:rPr>
      <w:b/>
    </w:rPr>
  </w:style>
  <w:style w:type="paragraph" w:customStyle="1" w:styleId="531">
    <w:name w:val="附录一级条标题"/>
    <w:basedOn w:val="1"/>
    <w:next w:val="1"/>
    <w:semiHidden/>
    <w:uiPriority w:val="0"/>
    <w:pPr>
      <w:widowControl/>
      <w:tabs>
        <w:tab w:val="left" w:pos="1260"/>
      </w:tabs>
      <w:wordWrap w:val="0"/>
      <w:overflowPunct w:val="0"/>
      <w:autoSpaceDE w:val="0"/>
      <w:autoSpaceDN w:val="0"/>
      <w:ind w:left="1260" w:hanging="420"/>
      <w:textAlignment w:val="baseline"/>
      <w:outlineLvl w:val="2"/>
    </w:pPr>
    <w:rPr>
      <w:rFonts w:ascii="黑体" w:eastAsia="黑体"/>
      <w:kern w:val="21"/>
      <w:szCs w:val="20"/>
    </w:rPr>
  </w:style>
  <w:style w:type="paragraph" w:customStyle="1" w:styleId="532">
    <w:name w:val="reader-word-layer"/>
    <w:basedOn w:val="1"/>
    <w:uiPriority w:val="0"/>
    <w:pPr>
      <w:widowControl/>
      <w:spacing w:before="100" w:beforeAutospacing="1" w:after="100" w:afterAutospacing="1"/>
      <w:jc w:val="left"/>
    </w:pPr>
    <w:rPr>
      <w:rFonts w:ascii="宋体" w:hAnsi="宋体" w:cs="宋体"/>
      <w:kern w:val="0"/>
      <w:sz w:val="24"/>
    </w:rPr>
  </w:style>
  <w:style w:type="paragraph" w:customStyle="1" w:styleId="533">
    <w:name w:val="篇"/>
    <w:basedOn w:val="1"/>
    <w:next w:val="1"/>
    <w:semiHidden/>
    <w:uiPriority w:val="0"/>
    <w:pPr>
      <w:adjustRightInd w:val="0"/>
      <w:spacing w:line="360" w:lineRule="atLeast"/>
      <w:jc w:val="center"/>
      <w:textAlignment w:val="baseline"/>
    </w:pPr>
    <w:rPr>
      <w:rFonts w:eastAsia="黑体"/>
      <w:kern w:val="0"/>
      <w:sz w:val="24"/>
      <w:szCs w:val="20"/>
    </w:rPr>
  </w:style>
  <w:style w:type="paragraph" w:customStyle="1" w:styleId="534">
    <w:name w:val="xl48"/>
    <w:basedOn w:val="1"/>
    <w:semiHidden/>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kern w:val="0"/>
      <w:sz w:val="20"/>
      <w:szCs w:val="20"/>
    </w:rPr>
  </w:style>
  <w:style w:type="paragraph" w:customStyle="1" w:styleId="535">
    <w:name w:val="段落"/>
    <w:basedOn w:val="1"/>
    <w:uiPriority w:val="0"/>
    <w:pPr>
      <w:widowControl/>
      <w:snapToGrid w:val="0"/>
      <w:spacing w:line="360" w:lineRule="auto"/>
      <w:ind w:firstLine="200" w:firstLineChars="200"/>
      <w:jc w:val="left"/>
    </w:pPr>
    <w:rPr>
      <w:rFonts w:ascii="Calibri" w:hAnsi="Calibri"/>
      <w:kern w:val="0"/>
    </w:rPr>
  </w:style>
  <w:style w:type="paragraph" w:customStyle="1" w:styleId="536">
    <w:name w:val="xl55"/>
    <w:basedOn w:val="1"/>
    <w:semiHidden/>
    <w:uiPriority w:val="0"/>
    <w:pPr>
      <w:widowControl/>
      <w:pBdr>
        <w:left w:val="single" w:color="auto" w:sz="4" w:space="0"/>
        <w:bottom w:val="single" w:color="auto" w:sz="4" w:space="0"/>
        <w:right w:val="single" w:color="auto" w:sz="4" w:space="0"/>
      </w:pBdr>
      <w:shd w:val="clear" w:color="auto" w:fill="C0C0C0"/>
      <w:topLinePunct/>
      <w:spacing w:before="100" w:beforeAutospacing="1" w:after="100" w:afterAutospacing="1"/>
      <w:jc w:val="center"/>
      <w:textAlignment w:val="center"/>
    </w:pPr>
    <w:rPr>
      <w:kern w:val="0"/>
      <w:sz w:val="16"/>
      <w:szCs w:val="16"/>
    </w:rPr>
  </w:style>
  <w:style w:type="paragraph" w:customStyle="1" w:styleId="537">
    <w:name w:val="_表格条文"/>
    <w:basedOn w:val="1"/>
    <w:semiHidden/>
    <w:uiPriority w:val="0"/>
    <w:pPr>
      <w:spacing w:line="276" w:lineRule="auto"/>
    </w:pPr>
    <w:rPr>
      <w:rFonts w:ascii="Arial" w:hAnsi="Arial"/>
      <w:color w:val="000000"/>
      <w:sz w:val="18"/>
      <w:szCs w:val="21"/>
    </w:rPr>
  </w:style>
  <w:style w:type="paragraph" w:customStyle="1" w:styleId="538">
    <w:name w:val="工程建设条标题"/>
    <w:basedOn w:val="539"/>
    <w:next w:val="421"/>
    <w:uiPriority w:val="0"/>
    <w:pPr>
      <w:numPr>
        <w:ilvl w:val="3"/>
        <w:numId w:val="21"/>
      </w:numPr>
      <w:tabs>
        <w:tab w:val="left" w:pos="525"/>
        <w:tab w:val="left" w:pos="735"/>
        <w:tab w:val="left" w:pos="1140"/>
      </w:tabs>
      <w:spacing w:before="0" w:after="0"/>
      <w:jc w:val="both"/>
      <w:outlineLvl w:val="3"/>
    </w:pPr>
    <w:rPr>
      <w:b w:val="0"/>
    </w:rPr>
  </w:style>
  <w:style w:type="paragraph" w:customStyle="1" w:styleId="539">
    <w:name w:val="工程建设节标题"/>
    <w:basedOn w:val="540"/>
    <w:next w:val="421"/>
    <w:uiPriority w:val="0"/>
    <w:pPr>
      <w:numPr>
        <w:ilvl w:val="2"/>
        <w:numId w:val="21"/>
      </w:numPr>
      <w:tabs>
        <w:tab w:val="left" w:pos="525"/>
        <w:tab w:val="left" w:pos="1140"/>
      </w:tabs>
      <w:spacing w:before="400" w:after="400" w:line="240" w:lineRule="auto"/>
      <w:outlineLvl w:val="2"/>
    </w:pPr>
    <w:rPr>
      <w:sz w:val="21"/>
    </w:rPr>
  </w:style>
  <w:style w:type="paragraph" w:customStyle="1" w:styleId="540">
    <w:name w:val="工程建设章标题"/>
    <w:next w:val="421"/>
    <w:uiPriority w:val="0"/>
    <w:pPr>
      <w:numPr>
        <w:ilvl w:val="1"/>
        <w:numId w:val="21"/>
      </w:numPr>
      <w:tabs>
        <w:tab w:val="left" w:pos="1140"/>
      </w:tabs>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541">
    <w:name w:val="规范正文"/>
    <w:basedOn w:val="1"/>
    <w:uiPriority w:val="0"/>
    <w:pPr>
      <w:widowControl/>
      <w:adjustRightInd w:val="0"/>
      <w:spacing w:line="360" w:lineRule="auto"/>
      <w:ind w:firstLine="480"/>
      <w:jc w:val="left"/>
      <w:textAlignment w:val="baseline"/>
    </w:pPr>
    <w:rPr>
      <w:rFonts w:eastAsia="仿宋_GB2312"/>
      <w:kern w:val="0"/>
      <w:sz w:val="24"/>
      <w:szCs w:val="20"/>
    </w:rPr>
  </w:style>
  <w:style w:type="paragraph" w:customStyle="1" w:styleId="542">
    <w:name w:val="文档标题"/>
    <w:basedOn w:val="1"/>
    <w:uiPriority w:val="0"/>
    <w:pPr>
      <w:tabs>
        <w:tab w:val="left" w:pos="0"/>
      </w:tabs>
      <w:adjustRightInd w:val="0"/>
      <w:spacing w:before="300" w:after="300" w:line="312" w:lineRule="atLeast"/>
      <w:ind w:firstLine="420"/>
      <w:jc w:val="center"/>
      <w:textAlignment w:val="baseline"/>
    </w:pPr>
    <w:rPr>
      <w:rFonts w:ascii="Arial" w:hAnsi="Arial" w:eastAsia="黑体"/>
      <w:kern w:val="0"/>
      <w:sz w:val="36"/>
      <w:szCs w:val="36"/>
    </w:rPr>
  </w:style>
  <w:style w:type="paragraph" w:customStyle="1" w:styleId="543">
    <w:name w:val="font5"/>
    <w:basedOn w:val="1"/>
    <w:semiHidden/>
    <w:uiPriority w:val="0"/>
    <w:pPr>
      <w:widowControl/>
      <w:topLinePunct/>
      <w:spacing w:before="100" w:beforeAutospacing="1" w:after="100" w:afterAutospacing="1"/>
      <w:jc w:val="left"/>
    </w:pPr>
    <w:rPr>
      <w:rFonts w:hint="eastAsia" w:ascii="宋体" w:hAnsi="宋体"/>
      <w:kern w:val="0"/>
      <w:sz w:val="18"/>
      <w:szCs w:val="18"/>
    </w:rPr>
  </w:style>
  <w:style w:type="paragraph" w:customStyle="1" w:styleId="544">
    <w:name w:val="_Style 542"/>
    <w:uiPriority w:val="0"/>
    <w:rPr>
      <w:rFonts w:ascii="Times New Roman" w:hAnsi="Times New Roman" w:eastAsia="宋体" w:cs="Times New Roman"/>
      <w:kern w:val="2"/>
      <w:sz w:val="21"/>
      <w:szCs w:val="24"/>
      <w:lang w:val="en-US" w:eastAsia="zh-CN" w:bidi="ar-SA"/>
    </w:rPr>
  </w:style>
  <w:style w:type="paragraph" w:customStyle="1" w:styleId="545">
    <w:name w:val=" Char3"/>
    <w:basedOn w:val="1"/>
    <w:semiHidden/>
    <w:uiPriority w:val="0"/>
    <w:rPr>
      <w:szCs w:val="20"/>
    </w:rPr>
  </w:style>
  <w:style w:type="paragraph" w:customStyle="1" w:styleId="546">
    <w:name w:val="_Style 81"/>
    <w:basedOn w:val="25"/>
    <w:qFormat/>
    <w:uiPriority w:val="0"/>
    <w:rPr>
      <w:szCs w:val="20"/>
    </w:rPr>
  </w:style>
  <w:style w:type="paragraph" w:customStyle="1" w:styleId="547">
    <w:name w:val="示例"/>
    <w:next w:val="421"/>
    <w:uiPriority w:val="0"/>
    <w:pPr>
      <w:widowControl w:val="0"/>
      <w:tabs>
        <w:tab w:val="left" w:pos="816"/>
      </w:tabs>
      <w:adjustRightInd w:val="0"/>
      <w:spacing w:line="360" w:lineRule="atLeast"/>
      <w:ind w:firstLine="419" w:firstLineChars="233"/>
      <w:jc w:val="both"/>
      <w:textAlignment w:val="baseline"/>
    </w:pPr>
    <w:rPr>
      <w:rFonts w:ascii="宋体" w:hAnsi="Times New Roman" w:eastAsia="宋体" w:cs="Times New Roman"/>
      <w:sz w:val="18"/>
      <w:szCs w:val="22"/>
      <w:lang w:val="en-US" w:eastAsia="zh-CN" w:bidi="ar-SA"/>
    </w:rPr>
  </w:style>
  <w:style w:type="paragraph" w:customStyle="1" w:styleId="548">
    <w:name w:val="KD_BulList1"/>
    <w:basedOn w:val="1"/>
    <w:uiPriority w:val="0"/>
    <w:pPr>
      <w:numPr>
        <w:ilvl w:val="0"/>
        <w:numId w:val="22"/>
      </w:numPr>
      <w:spacing w:line="360" w:lineRule="auto"/>
    </w:pPr>
    <w:rPr>
      <w:rFonts w:ascii="Calibri" w:hAnsi="Calibri"/>
    </w:rPr>
  </w:style>
  <w:style w:type="paragraph" w:customStyle="1" w:styleId="549">
    <w:name w:val="五级条标题"/>
    <w:basedOn w:val="503"/>
    <w:next w:val="1"/>
    <w:uiPriority w:val="0"/>
    <w:pPr>
      <w:numPr>
        <w:ilvl w:val="6"/>
        <w:numId w:val="12"/>
      </w:numPr>
      <w:outlineLvl w:val="6"/>
    </w:pPr>
  </w:style>
  <w:style w:type="paragraph" w:customStyle="1" w:styleId="550">
    <w:name w:val="二级条目录"/>
    <w:basedOn w:val="486"/>
    <w:next w:val="1"/>
    <w:semiHidden/>
    <w:uiPriority w:val="0"/>
    <w:pPr>
      <w:numPr>
        <w:ilvl w:val="0"/>
        <w:numId w:val="0"/>
      </w:numPr>
      <w:tabs>
        <w:tab w:val="clear" w:pos="645"/>
      </w:tabs>
      <w:jc w:val="left"/>
    </w:pPr>
    <w:rPr>
      <w:rFonts w:ascii="宋体" w:hAnsi="宋体" w:eastAsia="宋体"/>
      <w:kern w:val="21"/>
      <w:szCs w:val="21"/>
    </w:rPr>
  </w:style>
  <w:style w:type="paragraph" w:customStyle="1" w:styleId="551">
    <w:name w:val="附录表标题续表"/>
    <w:basedOn w:val="552"/>
    <w:next w:val="421"/>
    <w:semiHidden/>
    <w:uiPriority w:val="0"/>
    <w:pPr>
      <w:numPr>
        <w:ilvl w:val="0"/>
        <w:numId w:val="0"/>
      </w:numPr>
      <w:tabs>
        <w:tab w:val="left" w:pos="210"/>
        <w:tab w:val="left" w:pos="360"/>
        <w:tab w:val="left" w:pos="420"/>
        <w:tab w:val="left" w:pos="851"/>
      </w:tabs>
    </w:pPr>
    <w:rPr>
      <w:b w:val="0"/>
    </w:rPr>
  </w:style>
  <w:style w:type="paragraph" w:customStyle="1" w:styleId="552">
    <w:name w:val="附录表标题"/>
    <w:basedOn w:val="479"/>
    <w:next w:val="421"/>
    <w:semiHidden/>
    <w:uiPriority w:val="0"/>
    <w:pPr>
      <w:widowControl/>
      <w:numPr>
        <w:ilvl w:val="0"/>
        <w:numId w:val="23"/>
      </w:numPr>
      <w:tabs>
        <w:tab w:val="left" w:pos="210"/>
        <w:tab w:val="left" w:pos="420"/>
      </w:tabs>
      <w:adjustRightInd/>
      <w:spacing w:line="360" w:lineRule="auto"/>
    </w:pPr>
    <w:rPr>
      <w:rFonts w:ascii="宋体" w:hAnsi="宋体" w:eastAsia="宋体" w:cs="Arial"/>
      <w:b/>
      <w:kern w:val="21"/>
      <w:szCs w:val="21"/>
    </w:rPr>
  </w:style>
  <w:style w:type="paragraph" w:customStyle="1" w:styleId="553">
    <w:name w:val="Block Text"/>
    <w:basedOn w:val="1"/>
    <w:uiPriority w:val="0"/>
    <w:pPr>
      <w:autoSpaceDE w:val="0"/>
      <w:autoSpaceDN w:val="0"/>
      <w:adjustRightInd w:val="0"/>
      <w:spacing w:line="500" w:lineRule="exact"/>
      <w:ind w:left="391" w:right="246"/>
    </w:pPr>
    <w:rPr>
      <w:rFonts w:ascii="仿宋_GB2312" w:hAnsi="Times New Roman" w:eastAsia="仿宋_GB2312" w:cs="仿宋_GB2312"/>
      <w:kern w:val="0"/>
      <w:sz w:val="24"/>
      <w:szCs w:val="24"/>
    </w:rPr>
  </w:style>
  <w:style w:type="paragraph" w:customStyle="1" w:styleId="554">
    <w:name w:val="目次、标准名称标题"/>
    <w:basedOn w:val="467"/>
    <w:next w:val="421"/>
    <w:uiPriority w:val="0"/>
    <w:pPr>
      <w:numPr>
        <w:ilvl w:val="0"/>
        <w:numId w:val="0"/>
      </w:numPr>
      <w:spacing w:line="460" w:lineRule="exact"/>
      <w:outlineLvl w:val="9"/>
    </w:pPr>
    <w:rPr>
      <w:rFonts w:hAnsi="Calibri"/>
      <w:b/>
      <w:szCs w:val="22"/>
    </w:rPr>
  </w:style>
  <w:style w:type="paragraph" w:customStyle="1" w:styleId="555">
    <w:name w:val=" Char1 Char Char Char Char Char Char"/>
    <w:basedOn w:val="1"/>
    <w:uiPriority w:val="0"/>
    <w:pPr>
      <w:pageBreakBefore/>
      <w:tabs>
        <w:tab w:val="left" w:pos="432"/>
      </w:tabs>
      <w:ind w:left="432" w:hanging="432"/>
    </w:pPr>
    <w:rPr>
      <w:rFonts w:ascii="Tahoma" w:hAnsi="Tahoma"/>
      <w:sz w:val="24"/>
      <w:szCs w:val="20"/>
    </w:rPr>
  </w:style>
  <w:style w:type="paragraph" w:customStyle="1" w:styleId="556">
    <w:name w:val="xl47"/>
    <w:basedOn w:val="1"/>
    <w:semiHidden/>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rFonts w:ascii="宋体" w:hAnsi="宋体"/>
      <w:kern w:val="0"/>
      <w:sz w:val="20"/>
      <w:szCs w:val="20"/>
    </w:rPr>
  </w:style>
  <w:style w:type="paragraph" w:customStyle="1" w:styleId="557">
    <w:name w:val="正文4"/>
    <w:basedOn w:val="1"/>
    <w:qFormat/>
    <w:uiPriority w:val="0"/>
    <w:pPr>
      <w:tabs>
        <w:tab w:val="left" w:pos="520"/>
      </w:tabs>
      <w:spacing w:before="60" w:after="60" w:line="360" w:lineRule="auto"/>
      <w:ind w:left="820" w:leftChars="400" w:hanging="420"/>
    </w:pPr>
    <w:rPr>
      <w:sz w:val="24"/>
    </w:rPr>
  </w:style>
  <w:style w:type="paragraph" w:customStyle="1" w:styleId="558">
    <w:name w:val="Char Char Char Char Char Char Char"/>
    <w:basedOn w:val="1"/>
    <w:qFormat/>
    <w:uiPriority w:val="0"/>
  </w:style>
  <w:style w:type="paragraph" w:customStyle="1" w:styleId="559">
    <w:name w:val="三级无标题条"/>
    <w:basedOn w:val="1"/>
    <w:semiHidden/>
    <w:qFormat/>
    <w:uiPriority w:val="0"/>
    <w:pPr>
      <w:numPr>
        <w:ilvl w:val="0"/>
        <w:numId w:val="15"/>
      </w:numPr>
      <w:tabs>
        <w:tab w:val="clear" w:pos="1140"/>
      </w:tabs>
      <w:ind w:left="0" w:firstLine="0"/>
    </w:pPr>
    <w:rPr>
      <w:b/>
    </w:rPr>
  </w:style>
  <w:style w:type="paragraph" w:customStyle="1" w:styleId="560">
    <w:name w:val="术语定义五级条标题"/>
    <w:basedOn w:val="488"/>
    <w:next w:val="421"/>
    <w:semiHidden/>
    <w:uiPriority w:val="0"/>
    <w:pPr>
      <w:numPr>
        <w:ilvl w:val="0"/>
        <w:numId w:val="24"/>
      </w:numPr>
      <w:tabs>
        <w:tab w:val="left" w:pos="420"/>
        <w:tab w:val="clear" w:pos="360"/>
        <w:tab w:val="clear" w:pos="645"/>
      </w:tabs>
      <w:spacing w:before="0" w:beforeLines="0" w:after="0" w:afterLines="0"/>
      <w:outlineLvl w:val="9"/>
    </w:pPr>
    <w:rPr>
      <w:b/>
    </w:rPr>
  </w:style>
  <w:style w:type="paragraph" w:customStyle="1" w:styleId="561">
    <w:name w:val="无标题条"/>
    <w:next w:val="421"/>
    <w:uiPriority w:val="0"/>
    <w:pPr>
      <w:jc w:val="both"/>
    </w:pPr>
    <w:rPr>
      <w:rFonts w:ascii="Times New Roman" w:hAnsi="Times New Roman" w:eastAsia="宋体" w:cs="Times New Roman"/>
      <w:sz w:val="21"/>
      <w:lang w:val="en-US" w:eastAsia="zh-CN" w:bidi="ar-SA"/>
    </w:rPr>
  </w:style>
  <w:style w:type="paragraph" w:customStyle="1" w:styleId="562">
    <w:name w:val="表头文本"/>
    <w:uiPriority w:val="0"/>
    <w:pPr>
      <w:jc w:val="center"/>
    </w:pPr>
    <w:rPr>
      <w:rFonts w:ascii="Arial" w:hAnsi="Arial" w:eastAsia="宋体" w:cs="Times New Roman"/>
      <w:b/>
      <w:sz w:val="21"/>
      <w:szCs w:val="21"/>
      <w:lang w:val="en-US" w:eastAsia="zh-CN" w:bidi="ar-SA"/>
    </w:rPr>
  </w:style>
  <w:style w:type="paragraph" w:customStyle="1" w:styleId="563">
    <w:name w:val="Normal_2"/>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564">
    <w:name w:val="Char Char3 Char Char Char Char Char Char Char"/>
    <w:basedOn w:val="1"/>
    <w:semiHidden/>
    <w:uiPriority w:val="0"/>
    <w:pPr>
      <w:widowControl/>
      <w:spacing w:after="160" w:line="240" w:lineRule="exact"/>
      <w:jc w:val="center"/>
    </w:pPr>
    <w:rPr>
      <w:rFonts w:ascii="Verdana" w:hAnsi="Verdana"/>
      <w:kern w:val="0"/>
      <w:sz w:val="20"/>
      <w:lang w:eastAsia="en-US"/>
    </w:rPr>
  </w:style>
  <w:style w:type="paragraph" w:customStyle="1" w:styleId="565">
    <w:name w:val="表身（左）"/>
    <w:uiPriority w:val="0"/>
    <w:pPr>
      <w:adjustRightInd w:val="0"/>
      <w:snapToGrid w:val="0"/>
      <w:spacing w:line="300" w:lineRule="auto"/>
      <w:textAlignment w:val="center"/>
    </w:pPr>
    <w:rPr>
      <w:rFonts w:ascii="Times New Roman" w:hAnsi="Times New Roman" w:eastAsia="宋体" w:cs="Times New Roman"/>
      <w:sz w:val="16"/>
      <w:lang w:val="en-US" w:eastAsia="zh-CN" w:bidi="ar-SA"/>
    </w:rPr>
  </w:style>
  <w:style w:type="paragraph" w:customStyle="1" w:styleId="566">
    <w:name w:val="xl39"/>
    <w:basedOn w:val="1"/>
    <w:semiHidden/>
    <w:uiPriority w:val="0"/>
    <w:pPr>
      <w:widowControl/>
      <w:pBdr>
        <w:top w:val="single" w:color="auto" w:sz="4" w:space="0"/>
        <w:left w:val="single" w:color="auto" w:sz="4" w:space="0"/>
        <w:right w:val="single" w:color="auto" w:sz="4" w:space="0"/>
      </w:pBdr>
      <w:topLinePunct/>
      <w:spacing w:before="100" w:beforeAutospacing="1" w:after="100" w:afterAutospacing="1"/>
      <w:jc w:val="center"/>
      <w:textAlignment w:val="center"/>
    </w:pPr>
    <w:rPr>
      <w:kern w:val="0"/>
      <w:sz w:val="16"/>
      <w:szCs w:val="16"/>
    </w:rPr>
  </w:style>
  <w:style w:type="paragraph" w:customStyle="1" w:styleId="567">
    <w:name w:val="封面华为技术"/>
    <w:basedOn w:val="1"/>
    <w:qFormat/>
    <w:uiPriority w:val="0"/>
    <w:pPr>
      <w:widowControl/>
      <w:autoSpaceDE w:val="0"/>
      <w:autoSpaceDN w:val="0"/>
      <w:adjustRightInd w:val="0"/>
      <w:spacing w:before="50" w:beforeLines="50" w:after="120" w:afterLines="50" w:line="360" w:lineRule="auto"/>
      <w:ind w:hangingChars="338"/>
      <w:jc w:val="center"/>
    </w:pPr>
    <w:rPr>
      <w:b/>
      <w:kern w:val="0"/>
      <w:sz w:val="24"/>
      <w:szCs w:val="20"/>
    </w:rPr>
  </w:style>
  <w:style w:type="paragraph" w:customStyle="1" w:styleId="568">
    <w:name w:val="默认段落字体 Para Char Char Char Char Char"/>
    <w:basedOn w:val="1"/>
    <w:qFormat/>
    <w:uiPriority w:val="0"/>
    <w:rPr>
      <w:rFonts w:ascii="宋体" w:hAnsi="宋体"/>
      <w:b/>
      <w:color w:val="000000"/>
      <w:sz w:val="24"/>
    </w:rPr>
  </w:style>
  <w:style w:type="paragraph" w:customStyle="1" w:styleId="569">
    <w:name w:val="Char Char1 Char Char Char"/>
    <w:basedOn w:val="25"/>
    <w:uiPriority w:val="0"/>
    <w:rPr>
      <w:rFonts w:ascii="Tahoma" w:hAnsi="Tahoma"/>
      <w:sz w:val="24"/>
    </w:rPr>
  </w:style>
  <w:style w:type="paragraph" w:customStyle="1" w:styleId="570">
    <w:name w:val="xl37"/>
    <w:basedOn w:val="1"/>
    <w:semiHidden/>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pPr>
    <w:rPr>
      <w:rFonts w:ascii="宋体" w:hAnsi="宋体"/>
      <w:kern w:val="0"/>
      <w:sz w:val="20"/>
      <w:szCs w:val="20"/>
    </w:rPr>
  </w:style>
  <w:style w:type="paragraph" w:customStyle="1" w:styleId="571">
    <w:name w:val="somecontent"/>
    <w:basedOn w:val="1"/>
    <w:semiHidden/>
    <w:qFormat/>
    <w:uiPriority w:val="0"/>
    <w:pPr>
      <w:widowControl/>
      <w:spacing w:before="100" w:beforeAutospacing="1" w:after="100" w:afterAutospacing="1"/>
      <w:jc w:val="left"/>
    </w:pPr>
    <w:rPr>
      <w:rFonts w:ascii="宋体" w:hAnsi="宋体" w:cs="宋体"/>
      <w:kern w:val="0"/>
      <w:sz w:val="24"/>
    </w:rPr>
  </w:style>
  <w:style w:type="paragraph" w:customStyle="1" w:styleId="572">
    <w:name w:val=" Char1 Char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573">
    <w:name w:val=" 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574">
    <w:name w:val="body"/>
    <w:basedOn w:val="1"/>
    <w:qFormat/>
    <w:uiPriority w:val="0"/>
    <w:pPr>
      <w:adjustRightInd w:val="0"/>
      <w:spacing w:after="120"/>
      <w:textAlignment w:val="baseline"/>
    </w:pPr>
    <w:rPr>
      <w:rFonts w:ascii="宋体"/>
      <w:kern w:val="0"/>
      <w:sz w:val="24"/>
      <w:szCs w:val="20"/>
    </w:rPr>
  </w:style>
  <w:style w:type="paragraph" w:customStyle="1" w:styleId="575">
    <w:name w:val="_Style 79"/>
    <w:basedOn w:val="25"/>
    <w:qFormat/>
    <w:uiPriority w:val="0"/>
    <w:rPr>
      <w:szCs w:val="20"/>
    </w:rPr>
  </w:style>
  <w:style w:type="paragraph" w:customStyle="1" w:styleId="576">
    <w:name w:val="编写建议"/>
    <w:basedOn w:val="1"/>
    <w:qFormat/>
    <w:uiPriority w:val="0"/>
    <w:pPr>
      <w:adjustRightInd w:val="0"/>
      <w:spacing w:line="312" w:lineRule="atLeast"/>
      <w:ind w:firstLine="420"/>
      <w:textAlignment w:val="baseline"/>
    </w:pPr>
    <w:rPr>
      <w:rFonts w:ascii="Arial" w:hAnsi="Arial" w:cs="Arial"/>
      <w:i/>
      <w:color w:val="0000FF"/>
      <w:kern w:val="0"/>
      <w:sz w:val="24"/>
      <w:szCs w:val="20"/>
    </w:rPr>
  </w:style>
  <w:style w:type="paragraph" w:customStyle="1" w:styleId="577">
    <w:name w:val="封面标准文稿编辑信息"/>
    <w:semiHidden/>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578">
    <w:name w:val="注示头"/>
    <w:basedOn w:val="1"/>
    <w:qFormat/>
    <w:uiPriority w:val="0"/>
    <w:pPr>
      <w:pBdr>
        <w:top w:val="single" w:color="000000" w:sz="4" w:space="1"/>
      </w:pBdr>
      <w:adjustRightInd w:val="0"/>
      <w:spacing w:line="312" w:lineRule="atLeast"/>
      <w:ind w:firstLine="420"/>
      <w:textAlignment w:val="baseline"/>
    </w:pPr>
    <w:rPr>
      <w:rFonts w:ascii="Arial" w:hAnsi="Arial" w:eastAsia="黑体"/>
      <w:kern w:val="0"/>
      <w:sz w:val="18"/>
      <w:szCs w:val="20"/>
    </w:rPr>
  </w:style>
  <w:style w:type="paragraph" w:customStyle="1" w:styleId="579">
    <w:name w:val="标准称谓"/>
    <w:next w:val="1"/>
    <w:qFormat/>
    <w:uiPriority w:val="0"/>
    <w:pPr>
      <w:widowControl w:val="0"/>
      <w:kinsoku w:val="0"/>
      <w:overflowPunct w:val="0"/>
      <w:autoSpaceDE w:val="0"/>
      <w:autoSpaceDN w:val="0"/>
      <w:adjustRightInd w:val="0"/>
      <w:spacing w:line="0" w:lineRule="atLeast"/>
      <w:jc w:val="distribute"/>
      <w:textAlignment w:val="baseline"/>
    </w:pPr>
    <w:rPr>
      <w:rFonts w:ascii="宋体" w:hAnsi="Times New Roman" w:eastAsia="宋体" w:cs="Times New Roman"/>
      <w:b/>
      <w:spacing w:val="20"/>
      <w:w w:val="148"/>
      <w:sz w:val="52"/>
      <w:szCs w:val="22"/>
      <w:lang w:val="en-US" w:eastAsia="zh-CN" w:bidi="ar-SA"/>
    </w:rPr>
  </w:style>
  <w:style w:type="paragraph" w:customStyle="1" w:styleId="580">
    <w:name w:val="xl56"/>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kern w:val="0"/>
      <w:sz w:val="20"/>
      <w:szCs w:val="20"/>
    </w:rPr>
  </w:style>
  <w:style w:type="paragraph" w:customStyle="1" w:styleId="581">
    <w:name w:val="图号"/>
    <w:basedOn w:val="1"/>
    <w:qFormat/>
    <w:uiPriority w:val="0"/>
    <w:pPr>
      <w:spacing w:before="105" w:line="360" w:lineRule="auto"/>
      <w:jc w:val="center"/>
    </w:pPr>
    <w:rPr>
      <w:rFonts w:ascii="Arial" w:hAnsi="Arial"/>
      <w:sz w:val="18"/>
      <w:szCs w:val="18"/>
    </w:rPr>
  </w:style>
  <w:style w:type="paragraph" w:customStyle="1" w:styleId="582">
    <w:name w:val="p12"/>
    <w:basedOn w:val="1"/>
    <w:qFormat/>
    <w:uiPriority w:val="0"/>
    <w:pPr>
      <w:widowControl/>
      <w:spacing w:before="100" w:beforeAutospacing="1" w:after="100" w:afterAutospacing="1"/>
      <w:jc w:val="left"/>
    </w:pPr>
    <w:rPr>
      <w:rFonts w:ascii="_x000B__x000C_" w:hAnsi="_x000B__x000C_"/>
      <w:color w:val="000000"/>
      <w:kern w:val="0"/>
      <w:sz w:val="24"/>
    </w:rPr>
  </w:style>
  <w:style w:type="paragraph" w:customStyle="1" w:styleId="583">
    <w:name w:val="Table_Text"/>
    <w:basedOn w:val="1"/>
    <w:qFormat/>
    <w:uiPriority w:val="0"/>
    <w:pPr>
      <w:keepLines/>
      <w:tabs>
        <w:tab w:val="left" w:pos="794"/>
        <w:tab w:val="left" w:pos="1191"/>
        <w:tab w:val="left" w:pos="1588"/>
        <w:tab w:val="left" w:pos="1985"/>
      </w:tabs>
      <w:autoSpaceDE w:val="0"/>
      <w:autoSpaceDN w:val="0"/>
      <w:adjustRightInd w:val="0"/>
      <w:spacing w:before="100" w:after="100" w:line="190" w:lineRule="exact"/>
      <w:ind w:firstLine="459"/>
      <w:jc w:val="left"/>
      <w:textAlignment w:val="baseline"/>
    </w:pPr>
    <w:rPr>
      <w:spacing w:val="10"/>
      <w:kern w:val="0"/>
      <w:sz w:val="18"/>
      <w:szCs w:val="20"/>
    </w:rPr>
  </w:style>
  <w:style w:type="paragraph" w:customStyle="1" w:styleId="584">
    <w:name w:val="Char3"/>
    <w:basedOn w:val="1"/>
    <w:semiHidden/>
    <w:qFormat/>
    <w:uiPriority w:val="0"/>
    <w:rPr>
      <w:rFonts w:ascii="宋体" w:hAnsi="宋体"/>
      <w:b/>
      <w:color w:val="000000"/>
      <w:sz w:val="24"/>
    </w:rPr>
  </w:style>
  <w:style w:type="paragraph" w:customStyle="1" w:styleId="585">
    <w:name w:val="Normal Para"/>
    <w:basedOn w:val="1"/>
    <w:qFormat/>
    <w:uiPriority w:val="0"/>
    <w:pPr>
      <w:autoSpaceDE w:val="0"/>
      <w:autoSpaceDN w:val="0"/>
      <w:adjustRightInd w:val="0"/>
      <w:spacing w:after="120" w:line="360" w:lineRule="auto"/>
      <w:ind w:firstLine="459"/>
      <w:jc w:val="left"/>
      <w:textAlignment w:val="baseline"/>
    </w:pPr>
    <w:rPr>
      <w:rFonts w:ascii="宋体" w:hAnsi="Tms Rmn"/>
      <w:spacing w:val="10"/>
      <w:kern w:val="0"/>
      <w:sz w:val="20"/>
      <w:szCs w:val="20"/>
    </w:rPr>
  </w:style>
  <w:style w:type="paragraph" w:customStyle="1" w:styleId="586">
    <w:name w:val="D4"/>
    <w:basedOn w:val="295"/>
    <w:qFormat/>
    <w:uiPriority w:val="0"/>
    <w:pPr>
      <w:tabs>
        <w:tab w:val="clear" w:pos="6840"/>
      </w:tabs>
      <w:overflowPunct w:val="0"/>
      <w:topLinePunct/>
      <w:autoSpaceDE/>
      <w:autoSpaceDN/>
      <w:adjustRightInd/>
      <w:spacing w:line="312" w:lineRule="exact"/>
      <w:ind w:left="840" w:leftChars="200" w:hanging="420" w:hangingChars="200"/>
      <w:jc w:val="both"/>
      <w:textAlignment w:val="auto"/>
    </w:pPr>
    <w:rPr>
      <w:rFonts w:ascii="Times New Roman"/>
      <w:sz w:val="21"/>
    </w:rPr>
  </w:style>
  <w:style w:type="paragraph" w:customStyle="1" w:styleId="587">
    <w:name w:val="正文2"/>
    <w:basedOn w:val="1"/>
    <w:qFormat/>
    <w:uiPriority w:val="0"/>
    <w:pPr>
      <w:adjustRightInd w:val="0"/>
      <w:spacing w:line="400" w:lineRule="atLeast"/>
      <w:ind w:firstLine="1418"/>
      <w:jc w:val="left"/>
      <w:textAlignment w:val="baseline"/>
    </w:pPr>
    <w:rPr>
      <w:rFonts w:ascii="宋体"/>
      <w:kern w:val="0"/>
      <w:sz w:val="24"/>
      <w:szCs w:val="20"/>
    </w:rPr>
  </w:style>
  <w:style w:type="paragraph" w:customStyle="1" w:styleId="588">
    <w:name w:val="6.2.2"/>
    <w:basedOn w:val="1"/>
    <w:qFormat/>
    <w:uiPriority w:val="0"/>
    <w:pPr>
      <w:autoSpaceDE w:val="0"/>
      <w:autoSpaceDN w:val="0"/>
      <w:adjustRightInd w:val="0"/>
      <w:spacing w:line="360" w:lineRule="auto"/>
      <w:ind w:left="493"/>
      <w:jc w:val="left"/>
    </w:pPr>
    <w:rPr>
      <w:kern w:val="0"/>
      <w:sz w:val="24"/>
    </w:rPr>
  </w:style>
  <w:style w:type="paragraph" w:customStyle="1" w:styleId="589">
    <w:name w:val="四级无标题条"/>
    <w:basedOn w:val="1"/>
    <w:semiHidden/>
    <w:qFormat/>
    <w:uiPriority w:val="0"/>
    <w:pPr>
      <w:numPr>
        <w:ilvl w:val="4"/>
        <w:numId w:val="15"/>
      </w:numPr>
    </w:pPr>
    <w:rPr>
      <w:rFonts w:eastAsia="黑体"/>
      <w:b/>
    </w:rPr>
  </w:style>
  <w:style w:type="paragraph" w:customStyle="1" w:styleId="590">
    <w:name w:val="五级无标题条"/>
    <w:basedOn w:val="1"/>
    <w:semiHidden/>
    <w:qFormat/>
    <w:uiPriority w:val="0"/>
    <w:pPr>
      <w:numPr>
        <w:ilvl w:val="6"/>
        <w:numId w:val="0"/>
      </w:numPr>
    </w:pPr>
    <w:rPr>
      <w:rFonts w:ascii="黑体" w:eastAsia="黑体"/>
      <w:b/>
    </w:rPr>
  </w:style>
  <w:style w:type="paragraph" w:customStyle="1" w:styleId="591">
    <w:name w:val="封面标题"/>
    <w:qFormat/>
    <w:uiPriority w:val="0"/>
    <w:pPr>
      <w:spacing w:line="360" w:lineRule="auto"/>
      <w:jc w:val="center"/>
    </w:pPr>
    <w:rPr>
      <w:rFonts w:ascii="Times New Roman" w:hAnsi="Times New Roman" w:eastAsia="宋体" w:cs="Times New Roman"/>
      <w:b/>
      <w:color w:val="000000"/>
      <w:sz w:val="44"/>
      <w:lang w:val="en-US" w:eastAsia="zh-CN" w:bidi="ar-SA"/>
    </w:rPr>
  </w:style>
  <w:style w:type="paragraph" w:customStyle="1" w:styleId="592">
    <w:name w:val="样式 首行缩进:  2 字符"/>
    <w:basedOn w:val="1"/>
    <w:qFormat/>
    <w:uiPriority w:val="0"/>
    <w:pPr>
      <w:spacing w:line="360" w:lineRule="auto"/>
      <w:ind w:firstLine="200" w:firstLineChars="200"/>
    </w:pPr>
    <w:rPr>
      <w:sz w:val="24"/>
      <w:szCs w:val="20"/>
    </w:rPr>
  </w:style>
  <w:style w:type="paragraph" w:customStyle="1" w:styleId="593">
    <w:name w:val="引言一级条标题"/>
    <w:basedOn w:val="1"/>
    <w:next w:val="421"/>
    <w:semiHidden/>
    <w:qFormat/>
    <w:uiPriority w:val="0"/>
    <w:pPr>
      <w:widowControl/>
      <w:numPr>
        <w:ilvl w:val="0"/>
        <w:numId w:val="25"/>
      </w:numPr>
    </w:pPr>
    <w:rPr>
      <w:rFonts w:eastAsia="黑体"/>
      <w:b/>
    </w:rPr>
  </w:style>
  <w:style w:type="paragraph" w:customStyle="1" w:styleId="594">
    <w:name w:val="_列表编号1"/>
    <w:basedOn w:val="20"/>
    <w:semiHidden/>
    <w:qFormat/>
    <w:uiPriority w:val="0"/>
    <w:pPr>
      <w:widowControl/>
      <w:numPr>
        <w:ilvl w:val="0"/>
        <w:numId w:val="0"/>
      </w:numPr>
      <w:tabs>
        <w:tab w:val="left" w:pos="800"/>
      </w:tabs>
      <w:snapToGrid w:val="0"/>
      <w:spacing w:line="276" w:lineRule="auto"/>
      <w:ind w:left="800" w:hanging="400"/>
    </w:pPr>
    <w:rPr>
      <w:rFonts w:ascii="Arial" w:hAnsi="Arial"/>
      <w:kern w:val="0"/>
      <w:szCs w:val="18"/>
    </w:rPr>
  </w:style>
  <w:style w:type="paragraph" w:customStyle="1" w:styleId="595">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6">
    <w:name w:val="xl139"/>
    <w:basedOn w:val="1"/>
    <w:qFormat/>
    <w:uiPriority w:val="0"/>
    <w:pPr>
      <w:widowControl/>
      <w:pBdr>
        <w:left w:val="single" w:color="auto" w:sz="8" w:space="0"/>
      </w:pBdr>
      <w:topLinePunct/>
      <w:spacing w:before="100" w:beforeAutospacing="1" w:after="100" w:afterAutospacing="1"/>
      <w:jc w:val="center"/>
      <w:textAlignment w:val="center"/>
    </w:pPr>
    <w:rPr>
      <w:rFonts w:ascii="Arial" w:hAnsi="Arial" w:cs="Arial"/>
      <w:b/>
      <w:bCs/>
      <w:kern w:val="0"/>
      <w:sz w:val="24"/>
    </w:rPr>
  </w:style>
  <w:style w:type="paragraph" w:customStyle="1" w:styleId="597">
    <w:name w:val="List Paragraph1"/>
    <w:basedOn w:val="1"/>
    <w:qFormat/>
    <w:uiPriority w:val="34"/>
    <w:pPr>
      <w:ind w:firstLine="420" w:firstLineChars="200"/>
    </w:pPr>
  </w:style>
  <w:style w:type="paragraph" w:customStyle="1" w:styleId="598">
    <w:name w:val="０１"/>
    <w:basedOn w:val="214"/>
    <w:qFormat/>
    <w:uiPriority w:val="0"/>
    <w:pPr>
      <w:overflowPunct w:val="0"/>
      <w:topLinePunct/>
      <w:snapToGrid/>
      <w:spacing w:afterLines="0" w:line="240" w:lineRule="auto"/>
    </w:pPr>
    <w:rPr>
      <w:rFonts w:ascii="Times New Roman" w:cs="Times New Roman"/>
      <w:color w:val="000000"/>
    </w:rPr>
  </w:style>
  <w:style w:type="paragraph" w:customStyle="1" w:styleId="599">
    <w:name w:val="_标准条文"/>
    <w:basedOn w:val="1"/>
    <w:semiHidden/>
    <w:qFormat/>
    <w:uiPriority w:val="0"/>
    <w:pPr>
      <w:overflowPunct w:val="0"/>
      <w:snapToGrid w:val="0"/>
      <w:spacing w:line="276" w:lineRule="auto"/>
      <w:ind w:firstLine="420" w:firstLineChars="200"/>
    </w:pPr>
    <w:rPr>
      <w:rFonts w:ascii="Arial" w:hAnsi="Arial" w:cs="宋体"/>
      <w:szCs w:val="20"/>
    </w:rPr>
  </w:style>
  <w:style w:type="paragraph" w:customStyle="1" w:styleId="600">
    <w:name w:val="封面一致性程度标识"/>
    <w:basedOn w:val="601"/>
    <w:semiHidden/>
    <w:qFormat/>
    <w:uiPriority w:val="0"/>
    <w:pPr>
      <w:spacing w:before="440" w:line="400" w:lineRule="exact"/>
      <w:jc w:val="center"/>
    </w:pPr>
    <w:rPr>
      <w:rFonts w:ascii="宋体"/>
      <w:sz w:val="28"/>
      <w:lang w:val="en-US" w:eastAsia="zh-CN" w:bidi="ar-SA"/>
    </w:rPr>
  </w:style>
  <w:style w:type="paragraph" w:customStyle="1" w:styleId="601">
    <w:name w:val="封面标准英文名称"/>
    <w:qFormat/>
    <w:uiPriority w:val="0"/>
    <w:pPr>
      <w:widowControl w:val="0"/>
      <w:spacing w:before="370" w:line="400" w:lineRule="exact"/>
      <w:jc w:val="center"/>
    </w:pPr>
    <w:rPr>
      <w:rFonts w:ascii="Times New Roman" w:hAnsi="Times New Roman" w:eastAsia="宋体" w:cs="Times New Roman"/>
      <w:sz w:val="28"/>
      <w:szCs w:val="28"/>
      <w:lang w:val="en-US" w:eastAsia="zh-CN" w:bidi="ar-SA"/>
    </w:rPr>
  </w:style>
  <w:style w:type="paragraph" w:customStyle="1" w:styleId="602">
    <w:name w:val=" Char Char Char1 Char"/>
    <w:basedOn w:val="1"/>
    <w:semiHidden/>
    <w:qFormat/>
    <w:uiPriority w:val="0"/>
    <w:rPr>
      <w:sz w:val="28"/>
    </w:rPr>
  </w:style>
  <w:style w:type="paragraph" w:customStyle="1" w:styleId="603">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604">
    <w:name w:val="Body Text_0"/>
    <w:basedOn w:val="563"/>
    <w:qFormat/>
    <w:uiPriority w:val="0"/>
    <w:pPr>
      <w:spacing w:line="760" w:lineRule="exact"/>
      <w:jc w:val="center"/>
    </w:pPr>
    <w:rPr>
      <w:rFonts w:ascii="宋体" w:hAnsi="宋体" w:eastAsia="黑体"/>
      <w:b/>
      <w:bCs/>
      <w:spacing w:val="40"/>
      <w:w w:val="110"/>
      <w:sz w:val="44"/>
      <w:szCs w:val="24"/>
    </w:rPr>
  </w:style>
  <w:style w:type="paragraph" w:customStyle="1" w:styleId="605">
    <w:name w:val="二级无标题条"/>
    <w:basedOn w:val="1"/>
    <w:qFormat/>
    <w:uiPriority w:val="0"/>
    <w:pPr>
      <w:numPr>
        <w:ilvl w:val="3"/>
        <w:numId w:val="12"/>
      </w:numPr>
      <w:tabs>
        <w:tab w:val="left" w:pos="645"/>
      </w:tabs>
    </w:pPr>
    <w:rPr>
      <w:b/>
    </w:rPr>
  </w:style>
  <w:style w:type="paragraph" w:customStyle="1" w:styleId="606">
    <w:name w:val="NW标题部分"/>
    <w:next w:val="1"/>
    <w:qFormat/>
    <w:uiPriority w:val="0"/>
    <w:pPr>
      <w:keepLines/>
      <w:spacing w:before="360" w:after="240"/>
      <w:outlineLvl w:val="0"/>
    </w:pPr>
    <w:rPr>
      <w:rFonts w:ascii="Times New Roman" w:hAnsi="Times New Roman" w:eastAsia="黑体" w:cs="Times New Roman"/>
      <w:b/>
      <w:caps/>
      <w:sz w:val="32"/>
      <w:szCs w:val="22"/>
      <w:lang w:val="en-US" w:eastAsia="zh-CN" w:bidi="ar-SA"/>
      <w14:shadow w14:blurRad="50800" w14:dist="38100" w14:dir="2700000" w14:sx="100000" w14:sy="100000" w14:kx="0" w14:ky="0" w14:algn="tl">
        <w14:srgbClr w14:val="000000">
          <w14:alpha w14:val="60000"/>
        </w14:srgbClr>
      </w14:shadow>
    </w:rPr>
  </w:style>
  <w:style w:type="paragraph" w:customStyle="1" w:styleId="607">
    <w:name w:val="二级条目录1"/>
    <w:basedOn w:val="550"/>
    <w:semiHidden/>
    <w:qFormat/>
    <w:uiPriority w:val="0"/>
    <w:pPr/>
  </w:style>
  <w:style w:type="paragraph" w:customStyle="1" w:styleId="608">
    <w:name w:val="xl43"/>
    <w:basedOn w:val="1"/>
    <w:semiHidden/>
    <w:qFormat/>
    <w:uiPriority w:val="0"/>
    <w:pPr>
      <w:widowControl/>
      <w:pBdr>
        <w:left w:val="single" w:color="auto" w:sz="4" w:space="0"/>
        <w:bottom w:val="single" w:color="auto" w:sz="4" w:space="0"/>
        <w:right w:val="single" w:color="auto" w:sz="4" w:space="0"/>
      </w:pBdr>
      <w:topLinePunct/>
      <w:spacing w:before="100" w:beforeAutospacing="1" w:after="100" w:afterAutospacing="1"/>
      <w:jc w:val="center"/>
      <w:textAlignment w:val="center"/>
    </w:pPr>
    <w:rPr>
      <w:color w:val="000000"/>
      <w:kern w:val="0"/>
      <w:sz w:val="16"/>
      <w:szCs w:val="16"/>
    </w:rPr>
  </w:style>
  <w:style w:type="paragraph" w:customStyle="1" w:styleId="609">
    <w:name w:val="1"/>
    <w:basedOn w:val="1"/>
    <w:qFormat/>
    <w:uiPriority w:val="0"/>
    <w:rPr>
      <w:szCs w:val="20"/>
    </w:rPr>
  </w:style>
  <w:style w:type="paragraph" w:customStyle="1" w:styleId="610">
    <w:name w:val="表文"/>
    <w:basedOn w:val="1"/>
    <w:qFormat/>
    <w:uiPriority w:val="0"/>
    <w:pPr>
      <w:topLinePunct/>
      <w:spacing w:before="40" w:after="40"/>
    </w:pPr>
    <w:rPr>
      <w:sz w:val="18"/>
      <w:szCs w:val="18"/>
    </w:rPr>
  </w:style>
  <w:style w:type="paragraph" w:customStyle="1" w:styleId="611">
    <w:name w:val="TAC"/>
    <w:basedOn w:val="1"/>
    <w:qFormat/>
    <w:uiPriority w:val="0"/>
    <w:pPr>
      <w:keepNext/>
      <w:keepLines/>
      <w:widowControl/>
      <w:spacing w:line="360" w:lineRule="auto"/>
      <w:ind w:firstLine="459"/>
      <w:jc w:val="center"/>
    </w:pPr>
    <w:rPr>
      <w:rFonts w:ascii="Arial" w:hAnsi="Arial"/>
      <w:spacing w:val="10"/>
      <w:kern w:val="0"/>
      <w:sz w:val="18"/>
      <w:szCs w:val="20"/>
      <w:lang w:val="en-GB"/>
    </w:rPr>
  </w:style>
  <w:style w:type="paragraph" w:customStyle="1" w:styleId="612">
    <w:name w:val="样式"/>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 w:type="paragraph" w:customStyle="1" w:styleId="613">
    <w:name w:val="Char Char Char Char Char Char Char Char Char Char"/>
    <w:basedOn w:val="1"/>
    <w:semiHidden/>
    <w:qFormat/>
    <w:uiPriority w:val="0"/>
    <w:rPr>
      <w:szCs w:val="20"/>
    </w:rPr>
  </w:style>
  <w:style w:type="paragraph" w:customStyle="1" w:styleId="614">
    <w:name w:val="编号列项（三级）"/>
    <w:qFormat/>
    <w:uiPriority w:val="0"/>
    <w:pPr>
      <w:widowControl w:val="0"/>
      <w:adjustRightInd w:val="0"/>
      <w:spacing w:line="360" w:lineRule="atLeast"/>
      <w:ind w:left="800" w:leftChars="600" w:hanging="200" w:hangingChars="200"/>
      <w:jc w:val="both"/>
      <w:textAlignment w:val="baseline"/>
    </w:pPr>
    <w:rPr>
      <w:rFonts w:ascii="宋体" w:hAnsi="Times New Roman" w:eastAsia="宋体" w:cs="Times New Roman"/>
      <w:sz w:val="21"/>
      <w:szCs w:val="22"/>
      <w:lang w:val="en-US" w:eastAsia="zh-CN" w:bidi="ar-SA"/>
    </w:rPr>
  </w:style>
  <w:style w:type="paragraph" w:customStyle="1" w:styleId="615">
    <w:name w:val="Table_Legend"/>
    <w:basedOn w:val="1"/>
    <w:next w:val="1"/>
    <w:qFormat/>
    <w:uiPriority w:val="0"/>
    <w:pPr>
      <w:keepNext/>
      <w:tabs>
        <w:tab w:val="left" w:pos="454"/>
      </w:tabs>
      <w:autoSpaceDE w:val="0"/>
      <w:autoSpaceDN w:val="0"/>
      <w:adjustRightInd w:val="0"/>
      <w:spacing w:before="86" w:line="199" w:lineRule="exact"/>
      <w:ind w:firstLine="459"/>
      <w:textAlignment w:val="baseline"/>
    </w:pPr>
    <w:rPr>
      <w:spacing w:val="10"/>
      <w:kern w:val="0"/>
      <w:sz w:val="18"/>
      <w:szCs w:val="20"/>
    </w:rPr>
  </w:style>
  <w:style w:type="paragraph" w:customStyle="1" w:styleId="616">
    <w:name w:val="样式 Arial 首行缩进:  2 字符"/>
    <w:basedOn w:val="1"/>
    <w:semiHidden/>
    <w:qFormat/>
    <w:uiPriority w:val="0"/>
    <w:pPr>
      <w:ind w:firstLine="403" w:firstLineChars="200"/>
    </w:pPr>
    <w:rPr>
      <w:rFonts w:cs="华文新魏"/>
      <w:szCs w:val="21"/>
    </w:rPr>
  </w:style>
  <w:style w:type="paragraph" w:customStyle="1" w:styleId="617">
    <w:name w:val="样式 标题 1 + 加粗1"/>
    <w:basedOn w:val="3"/>
    <w:semiHidden/>
    <w:qFormat/>
    <w:uiPriority w:val="0"/>
    <w:pPr>
      <w:keepLines/>
      <w:tabs>
        <w:tab w:val="clear" w:pos="1830"/>
      </w:tabs>
      <w:adjustRightInd w:val="0"/>
      <w:spacing w:before="100" w:beforeLines="100" w:after="100" w:afterLines="100"/>
      <w:ind w:left="0" w:firstLine="0"/>
    </w:pPr>
    <w:rPr>
      <w:rFonts w:ascii="Times New Roman" w:hAnsi="Times New Roman" w:eastAsia="黑体"/>
      <w:bCs/>
      <w:kern w:val="44"/>
      <w:szCs w:val="28"/>
      <w:lang w:bidi="ar-SA"/>
    </w:rPr>
  </w:style>
  <w:style w:type="paragraph" w:customStyle="1" w:styleId="618">
    <w:name w:val="xl28"/>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color w:val="000000"/>
      <w:kern w:val="0"/>
      <w:sz w:val="16"/>
      <w:szCs w:val="16"/>
    </w:rPr>
  </w:style>
  <w:style w:type="paragraph" w:customStyle="1" w:styleId="619">
    <w:name w:val="CM54"/>
    <w:basedOn w:val="193"/>
    <w:next w:val="193"/>
    <w:qFormat/>
    <w:uiPriority w:val="0"/>
    <w:rPr>
      <w:rFonts w:ascii="Times New Roman" w:hAnsi="Calibri"/>
      <w:color w:val="auto"/>
      <w:szCs w:val="22"/>
    </w:rPr>
  </w:style>
  <w:style w:type="paragraph" w:customStyle="1" w:styleId="620">
    <w:name w:val="ZB3"/>
    <w:basedOn w:val="1"/>
    <w:qFormat/>
    <w:uiPriority w:val="0"/>
    <w:pPr>
      <w:spacing w:before="120" w:after="120" w:line="400" w:lineRule="exact"/>
      <w:ind w:left="440" w:hanging="440" w:hangingChars="200"/>
      <w:outlineLvl w:val="2"/>
    </w:pPr>
    <w:rPr>
      <w:rFonts w:ascii="Consolas" w:hAnsi="Consolas" w:eastAsia="方正黑体_GBK" w:cs="TimesNewRomanPSMT"/>
      <w:kern w:val="0"/>
      <w:sz w:val="22"/>
      <w:szCs w:val="20"/>
    </w:rPr>
  </w:style>
  <w:style w:type="paragraph" w:customStyle="1" w:styleId="621">
    <w:name w:val="工程建设款标题"/>
    <w:basedOn w:val="538"/>
    <w:next w:val="421"/>
    <w:qFormat/>
    <w:uiPriority w:val="0"/>
    <w:pPr>
      <w:numPr>
        <w:ilvl w:val="5"/>
        <w:numId w:val="21"/>
      </w:numPr>
      <w:outlineLvl w:val="9"/>
    </w:pPr>
  </w:style>
  <w:style w:type="paragraph" w:customStyle="1" w:styleId="622">
    <w:name w:val="KD_BulList2"/>
    <w:basedOn w:val="1"/>
    <w:qFormat/>
    <w:uiPriority w:val="0"/>
    <w:pPr>
      <w:tabs>
        <w:tab w:val="left" w:pos="840"/>
      </w:tabs>
      <w:spacing w:line="360" w:lineRule="auto"/>
      <w:ind w:left="600" w:leftChars="400" w:hanging="200" w:hangingChars="200"/>
    </w:pPr>
    <w:rPr>
      <w:rFonts w:ascii="Calibri" w:hAnsi="Calibri"/>
    </w:rPr>
  </w:style>
  <w:style w:type="paragraph" w:customStyle="1" w:styleId="623">
    <w:name w:val="节小标题"/>
    <w:basedOn w:val="11"/>
    <w:semiHidden/>
    <w:qFormat/>
    <w:uiPriority w:val="0"/>
    <w:pPr>
      <w:topLinePunct/>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624">
    <w:name w:val="xl40"/>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kern w:val="0"/>
      <w:sz w:val="16"/>
      <w:szCs w:val="16"/>
    </w:rPr>
  </w:style>
  <w:style w:type="paragraph" w:customStyle="1" w:styleId="625">
    <w:name w:val="结构图正文"/>
    <w:basedOn w:val="1"/>
    <w:semiHidden/>
    <w:qFormat/>
    <w:uiPriority w:val="0"/>
    <w:rPr>
      <w:rFonts w:eastAsia="华文细黑"/>
      <w:kern w:val="0"/>
      <w:szCs w:val="20"/>
    </w:rPr>
  </w:style>
  <w:style w:type="paragraph" w:customStyle="1" w:styleId="626">
    <w:name w:val="工程建设图标题"/>
    <w:basedOn w:val="538"/>
    <w:next w:val="421"/>
    <w:qFormat/>
    <w:uiPriority w:val="0"/>
    <w:pPr>
      <w:numPr>
        <w:ilvl w:val="8"/>
        <w:numId w:val="21"/>
      </w:numPr>
      <w:jc w:val="center"/>
      <w:outlineLvl w:val="9"/>
    </w:pPr>
    <w:rPr>
      <w:b/>
    </w:rPr>
  </w:style>
  <w:style w:type="paragraph" w:customStyle="1" w:styleId="627">
    <w:name w:val="样式 wang正文 + 首行缩进:  2 字符1"/>
    <w:basedOn w:val="295"/>
    <w:qFormat/>
    <w:uiPriority w:val="0"/>
    <w:pPr>
      <w:topLinePunct/>
      <w:autoSpaceDE/>
      <w:autoSpaceDN/>
      <w:adjustRightInd/>
      <w:ind w:firstLine="640" w:firstLineChars="0"/>
      <w:jc w:val="both"/>
      <w:textAlignment w:val="auto"/>
    </w:pPr>
    <w:rPr>
      <w:rFonts w:ascii="Times New Roman"/>
      <w:sz w:val="21"/>
    </w:rPr>
  </w:style>
  <w:style w:type="paragraph" w:customStyle="1" w:styleId="628">
    <w:name w:val="技术规范"/>
    <w:qFormat/>
    <w:uiPriority w:val="0"/>
    <w:pPr>
      <w:widowControl w:val="0"/>
      <w:jc w:val="both"/>
    </w:pPr>
    <w:rPr>
      <w:rFonts w:ascii="Times New Roman" w:hAnsi="Times New Roman" w:eastAsia="宋体" w:cs="Times New Roman"/>
      <w:bCs/>
      <w:color w:val="000000"/>
      <w:kern w:val="2"/>
      <w:sz w:val="18"/>
      <w:szCs w:val="18"/>
      <w:lang w:val="en-US" w:eastAsia="zh-CN" w:bidi="ar-SA"/>
    </w:rPr>
  </w:style>
  <w:style w:type="paragraph" w:customStyle="1" w:styleId="629">
    <w:name w:val="注标题"/>
    <w:basedOn w:val="1"/>
    <w:qFormat/>
    <w:uiPriority w:val="0"/>
    <w:pPr>
      <w:topLinePunct/>
    </w:pPr>
    <w:rPr>
      <w:sz w:val="18"/>
      <w:szCs w:val="18"/>
    </w:rPr>
  </w:style>
  <w:style w:type="paragraph" w:customStyle="1" w:styleId="630">
    <w:name w:val="h4"/>
    <w:basedOn w:val="6"/>
    <w:qFormat/>
    <w:uiPriority w:val="0"/>
    <w:pPr>
      <w:keepNext w:val="0"/>
      <w:tabs>
        <w:tab w:val="left" w:pos="425"/>
        <w:tab w:val="left" w:pos="1050"/>
      </w:tabs>
      <w:autoSpaceDE w:val="0"/>
      <w:autoSpaceDN w:val="0"/>
      <w:adjustRightInd w:val="0"/>
      <w:snapToGrid w:val="0"/>
      <w:spacing w:before="240" w:after="0" w:line="360" w:lineRule="auto"/>
      <w:ind w:left="425" w:right="34" w:hanging="425"/>
      <w:outlineLvl w:val="9"/>
    </w:pPr>
    <w:rPr>
      <w:bCs w:val="0"/>
      <w:kern w:val="0"/>
      <w:sz w:val="24"/>
      <w:szCs w:val="20"/>
    </w:rPr>
  </w:style>
  <w:style w:type="paragraph" w:customStyle="1" w:styleId="631">
    <w:name w:val="工程建设项标题"/>
    <w:basedOn w:val="621"/>
    <w:qFormat/>
    <w:uiPriority w:val="0"/>
    <w:pPr>
      <w:numPr>
        <w:ilvl w:val="6"/>
        <w:numId w:val="21"/>
      </w:numPr>
    </w:pPr>
    <w:rPr>
      <w:rFonts w:ascii="宋体" w:hAnsi="宋体" w:eastAsia="宋体"/>
    </w:rPr>
  </w:style>
  <w:style w:type="paragraph" w:customStyle="1" w:styleId="632">
    <w:name w:val="文档正文"/>
    <w:basedOn w:val="1"/>
    <w:qFormat/>
    <w:uiPriority w:val="0"/>
    <w:pPr>
      <w:adjustRightInd w:val="0"/>
      <w:spacing w:line="360" w:lineRule="atLeast"/>
      <w:ind w:firstLine="567"/>
      <w:jc w:val="left"/>
      <w:textAlignment w:val="baseline"/>
    </w:pPr>
    <w:rPr>
      <w:rFonts w:ascii="长城仿宋" w:eastAsia="长城仿宋"/>
      <w:kern w:val="0"/>
      <w:sz w:val="28"/>
      <w:szCs w:val="28"/>
    </w:rPr>
  </w:style>
  <w:style w:type="paragraph" w:customStyle="1" w:styleId="633">
    <w:name w:val="表文22"/>
    <w:basedOn w:val="1"/>
    <w:qFormat/>
    <w:uiPriority w:val="0"/>
    <w:pPr>
      <w:topLinePunct/>
      <w:snapToGrid w:val="0"/>
      <w:spacing w:before="60" w:after="60"/>
      <w:jc w:val="center"/>
    </w:pPr>
    <w:rPr>
      <w:rFonts w:hAnsi="宋体"/>
      <w:kern w:val="21"/>
      <w:sz w:val="18"/>
      <w:szCs w:val="18"/>
    </w:rPr>
  </w:style>
  <w:style w:type="paragraph" w:customStyle="1" w:styleId="634">
    <w:name w:val="术语定义三级条标题"/>
    <w:basedOn w:val="508"/>
    <w:next w:val="421"/>
    <w:semiHidden/>
    <w:qFormat/>
    <w:uiPriority w:val="0"/>
    <w:pPr>
      <w:numPr>
        <w:ilvl w:val="2"/>
        <w:numId w:val="26"/>
      </w:numPr>
    </w:pPr>
  </w:style>
  <w:style w:type="paragraph" w:customStyle="1" w:styleId="635">
    <w:name w:val="Normal_0"/>
    <w:qFormat/>
    <w:uiPriority w:val="0"/>
    <w:pPr>
      <w:widowControl w:val="0"/>
      <w:jc w:val="both"/>
    </w:pPr>
    <w:rPr>
      <w:rFonts w:ascii="Calibri" w:hAnsi="Calibri" w:eastAsia="宋体" w:cs="Times New Roman"/>
      <w:lang w:val="en-US" w:eastAsia="zh-CN" w:bidi="ar-SA"/>
    </w:rPr>
  </w:style>
  <w:style w:type="paragraph" w:customStyle="1" w:styleId="636">
    <w:name w:val="列表文字"/>
    <w:basedOn w:val="1"/>
    <w:qFormat/>
    <w:uiPriority w:val="0"/>
    <w:pPr>
      <w:numPr>
        <w:ilvl w:val="0"/>
        <w:numId w:val="21"/>
      </w:numPr>
      <w:tabs>
        <w:tab w:val="left" w:pos="420"/>
      </w:tabs>
    </w:pPr>
    <w:rPr>
      <w:szCs w:val="20"/>
    </w:rPr>
  </w:style>
  <w:style w:type="paragraph" w:customStyle="1" w:styleId="637">
    <w:name w:val="正文（首行不缩进）"/>
    <w:basedOn w:val="1"/>
    <w:qFormat/>
    <w:uiPriority w:val="0"/>
    <w:pPr>
      <w:adjustRightInd w:val="0"/>
      <w:spacing w:line="312" w:lineRule="atLeast"/>
      <w:ind w:firstLine="420"/>
      <w:textAlignment w:val="baseline"/>
    </w:pPr>
    <w:rPr>
      <w:rFonts w:ascii="宋体" w:hAnsi="宋体"/>
      <w:kern w:val="0"/>
      <w:sz w:val="24"/>
      <w:szCs w:val="20"/>
    </w:rPr>
  </w:style>
  <w:style w:type="paragraph" w:customStyle="1" w:styleId="638">
    <w:name w:val="产品特点"/>
    <w:qFormat/>
    <w:uiPriority w:val="0"/>
    <w:pPr>
      <w:widowControl w:val="0"/>
      <w:adjustRightInd w:val="0"/>
      <w:spacing w:line="360" w:lineRule="auto"/>
      <w:jc w:val="center"/>
    </w:pPr>
    <w:rPr>
      <w:rFonts w:ascii="Times New Roman" w:hAnsi="Times New Roman" w:eastAsia="宋体" w:cs="Times New Roman"/>
      <w:b/>
      <w:sz w:val="21"/>
      <w:szCs w:val="21"/>
      <w:lang w:val="fr-FR" w:eastAsia="zh-CN" w:bidi="ar-SA"/>
    </w:rPr>
  </w:style>
  <w:style w:type="paragraph" w:customStyle="1" w:styleId="639">
    <w:name w:val="font0"/>
    <w:basedOn w:val="1"/>
    <w:semiHidden/>
    <w:qFormat/>
    <w:uiPriority w:val="0"/>
    <w:pPr>
      <w:widowControl/>
      <w:spacing w:before="100" w:beforeAutospacing="1" w:after="100" w:afterAutospacing="1"/>
      <w:jc w:val="left"/>
    </w:pPr>
    <w:rPr>
      <w:rFonts w:hint="eastAsia" w:ascii="宋体"/>
      <w:kern w:val="0"/>
      <w:sz w:val="24"/>
    </w:rPr>
  </w:style>
  <w:style w:type="paragraph" w:customStyle="1" w:styleId="640">
    <w:name w:val="p82"/>
    <w:basedOn w:val="1"/>
    <w:semiHidden/>
    <w:qFormat/>
    <w:uiPriority w:val="0"/>
    <w:pPr>
      <w:widowControl/>
      <w:tabs>
        <w:tab w:val="left" w:pos="460"/>
      </w:tabs>
      <w:overflowPunct w:val="0"/>
      <w:topLinePunct/>
      <w:autoSpaceDE w:val="0"/>
      <w:autoSpaceDN w:val="0"/>
      <w:adjustRightInd w:val="0"/>
      <w:spacing w:line="320" w:lineRule="atLeast"/>
      <w:textAlignment w:val="baseline"/>
    </w:pPr>
    <w:rPr>
      <w:kern w:val="0"/>
      <w:sz w:val="24"/>
      <w:szCs w:val="20"/>
      <w:lang w:val="en-GB"/>
    </w:rPr>
  </w:style>
  <w:style w:type="paragraph" w:customStyle="1" w:styleId="641">
    <w:name w:val="xl50"/>
    <w:basedOn w:val="1"/>
    <w:semiHidden/>
    <w:qFormat/>
    <w:uiPriority w:val="0"/>
    <w:pPr>
      <w:widowControl/>
      <w:topLinePunct/>
      <w:spacing w:before="100" w:beforeAutospacing="1" w:after="100" w:afterAutospacing="1"/>
      <w:jc w:val="center"/>
    </w:pPr>
    <w:rPr>
      <w:rFonts w:ascii="宋体" w:hAnsi="宋体"/>
      <w:kern w:val="0"/>
      <w:sz w:val="24"/>
    </w:rPr>
  </w:style>
  <w:style w:type="paragraph" w:customStyle="1" w:styleId="642">
    <w:name w:val="封面标准代替信息"/>
    <w:basedOn w:val="524"/>
    <w:semiHidden/>
    <w:qFormat/>
    <w:uiPriority w:val="0"/>
    <w:pPr>
      <w:spacing w:before="57"/>
    </w:pPr>
    <w:rPr>
      <w:rFonts w:ascii="宋体"/>
      <w:sz w:val="21"/>
    </w:rPr>
  </w:style>
  <w:style w:type="paragraph" w:customStyle="1" w:styleId="643">
    <w:name w:val="标准书脚_偶数页"/>
    <w:qFormat/>
    <w:uiPriority w:val="0"/>
    <w:pPr>
      <w:widowControl w:val="0"/>
      <w:adjustRightInd w:val="0"/>
      <w:spacing w:before="120" w:line="360" w:lineRule="atLeast"/>
      <w:jc w:val="both"/>
      <w:textAlignment w:val="baseline"/>
    </w:pPr>
    <w:rPr>
      <w:rFonts w:ascii="Times New Roman" w:hAnsi="Times New Roman" w:eastAsia="宋体" w:cs="Times New Roman"/>
      <w:sz w:val="18"/>
      <w:szCs w:val="22"/>
      <w:lang w:val="en-US" w:eastAsia="zh-CN" w:bidi="ar-SA"/>
    </w:rPr>
  </w:style>
  <w:style w:type="paragraph" w:customStyle="1" w:styleId="644">
    <w:name w:val="样式 标题 3标题1.1二级节名h33rd level3l3Level 3 HeadH3heading 3H..."/>
    <w:basedOn w:val="6"/>
    <w:qFormat/>
    <w:uiPriority w:val="0"/>
    <w:pPr>
      <w:numPr>
        <w:ilvl w:val="2"/>
        <w:numId w:val="0"/>
      </w:numPr>
      <w:tabs>
        <w:tab w:val="left" w:pos="720"/>
      </w:tabs>
      <w:suppressAutoHyphens/>
      <w:spacing w:line="360" w:lineRule="auto"/>
      <w:outlineLvl w:val="9"/>
    </w:pPr>
    <w:rPr>
      <w:rFonts w:ascii="宋体" w:hAnsi="宋体" w:eastAsia="宋体" w:cs="宋体"/>
      <w:kern w:val="1"/>
      <w:sz w:val="24"/>
      <w:szCs w:val="20"/>
      <w:lang w:eastAsia="ar-SA"/>
    </w:rPr>
  </w:style>
  <w:style w:type="paragraph" w:customStyle="1" w:styleId="645">
    <w:name w:val="图表脚注"/>
    <w:next w:val="421"/>
    <w:qFormat/>
    <w:uiPriority w:val="0"/>
    <w:pPr>
      <w:widowControl w:val="0"/>
      <w:adjustRightInd w:val="0"/>
      <w:spacing w:line="360" w:lineRule="atLeast"/>
      <w:ind w:left="300" w:leftChars="200" w:hanging="100" w:hangingChars="100"/>
      <w:jc w:val="both"/>
      <w:textAlignment w:val="baseline"/>
    </w:pPr>
    <w:rPr>
      <w:rFonts w:ascii="宋体" w:hAnsi="Times New Roman" w:eastAsia="宋体" w:cs="Times New Roman"/>
      <w:sz w:val="18"/>
      <w:szCs w:val="22"/>
      <w:lang w:val="en-US" w:eastAsia="zh-CN" w:bidi="ar-SA"/>
    </w:rPr>
  </w:style>
  <w:style w:type="paragraph" w:customStyle="1" w:styleId="646">
    <w:name w:val="小四（首行缩进）"/>
    <w:basedOn w:val="1"/>
    <w:qFormat/>
    <w:uiPriority w:val="0"/>
    <w:pPr>
      <w:spacing w:line="400" w:lineRule="atLeast"/>
      <w:ind w:firstLine="480" w:firstLineChars="200"/>
    </w:pPr>
    <w:rPr>
      <w:sz w:val="24"/>
    </w:rPr>
  </w:style>
  <w:style w:type="paragraph" w:customStyle="1" w:styleId="647">
    <w:name w:val="日期1"/>
    <w:basedOn w:val="1"/>
    <w:next w:val="1"/>
    <w:qFormat/>
    <w:uiPriority w:val="0"/>
    <w:pPr>
      <w:adjustRightInd w:val="0"/>
      <w:spacing w:line="360" w:lineRule="atLeast"/>
      <w:textAlignment w:val="baseline"/>
    </w:pPr>
    <w:rPr>
      <w:rFonts w:ascii="宋体" w:hAnsi="Times New Roman" w:eastAsia="Wingdings"/>
      <w:kern w:val="0"/>
      <w:sz w:val="24"/>
      <w:szCs w:val="20"/>
    </w:rPr>
  </w:style>
  <w:style w:type="paragraph" w:customStyle="1" w:styleId="648">
    <w:name w:val="正文5"/>
    <w:basedOn w:val="1"/>
    <w:qFormat/>
    <w:uiPriority w:val="0"/>
    <w:pPr>
      <w:tabs>
        <w:tab w:val="left" w:pos="620"/>
      </w:tabs>
      <w:spacing w:before="60" w:after="60" w:line="360" w:lineRule="auto"/>
      <w:ind w:left="920" w:leftChars="500" w:hanging="420"/>
    </w:pPr>
    <w:rPr>
      <w:sz w:val="24"/>
    </w:rPr>
  </w:style>
  <w:style w:type="paragraph" w:customStyle="1" w:styleId="649">
    <w:name w:val=" Char Char Char Char Char Char Char Char Char Char"/>
    <w:basedOn w:val="1"/>
    <w:semiHidden/>
    <w:qFormat/>
    <w:uiPriority w:val="0"/>
    <w:pPr>
      <w:ind w:firstLine="540" w:firstLineChars="225"/>
    </w:pPr>
    <w:rPr>
      <w:rFonts w:ascii="宋体" w:hAnsi="宋体"/>
      <w:i/>
      <w:sz w:val="24"/>
    </w:rPr>
  </w:style>
  <w:style w:type="paragraph" w:customStyle="1" w:styleId="650">
    <w:name w:val="打印正文1"/>
    <w:basedOn w:val="1"/>
    <w:qFormat/>
    <w:uiPriority w:val="0"/>
    <w:pPr>
      <w:spacing w:before="240" w:line="240" w:lineRule="atLeast"/>
    </w:pPr>
    <w:rPr>
      <w:szCs w:val="20"/>
    </w:rPr>
  </w:style>
  <w:style w:type="paragraph" w:customStyle="1" w:styleId="651">
    <w:name w:val="È±Ê¡ÎÄ±¾"/>
    <w:basedOn w:val="1"/>
    <w:qFormat/>
    <w:uiPriority w:val="0"/>
    <w:pPr>
      <w:overflowPunct w:val="0"/>
      <w:autoSpaceDE w:val="0"/>
      <w:autoSpaceDN w:val="0"/>
      <w:adjustRightInd w:val="0"/>
      <w:ind w:firstLine="420"/>
      <w:jc w:val="left"/>
    </w:pPr>
    <w:rPr>
      <w:rFonts w:ascii="宋体" w:hAnsi="宋体"/>
      <w:kern w:val="0"/>
      <w:sz w:val="24"/>
      <w:szCs w:val="20"/>
    </w:rPr>
  </w:style>
  <w:style w:type="paragraph" w:customStyle="1" w:styleId="652">
    <w:name w:val="KD_TabNote"/>
    <w:basedOn w:val="1"/>
    <w:qFormat/>
    <w:uiPriority w:val="0"/>
    <w:pPr>
      <w:keepNext/>
      <w:spacing w:after="156" w:afterLines="50"/>
      <w:jc w:val="center"/>
    </w:pPr>
    <w:rPr>
      <w:rFonts w:ascii="Calibri" w:hAnsi="Calibri"/>
    </w:rPr>
  </w:style>
  <w:style w:type="paragraph" w:customStyle="1" w:styleId="653">
    <w:name w:val=" Char Char Char Char Char Char"/>
    <w:basedOn w:val="1"/>
    <w:qFormat/>
    <w:uiPriority w:val="0"/>
    <w:rPr>
      <w:szCs w:val="20"/>
    </w:rPr>
  </w:style>
  <w:style w:type="paragraph" w:customStyle="1" w:styleId="654">
    <w:name w:val="_Style 450"/>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55">
    <w:name w:val="列表正文"/>
    <w:basedOn w:val="5"/>
    <w:qFormat/>
    <w:uiPriority w:val="0"/>
    <w:pPr>
      <w:numPr>
        <w:ilvl w:val="0"/>
        <w:numId w:val="27"/>
      </w:numPr>
      <w:tabs>
        <w:tab w:val="left" w:pos="2835"/>
      </w:tabs>
      <w:adjustRightInd w:val="0"/>
      <w:snapToGrid w:val="0"/>
      <w:spacing w:line="300" w:lineRule="auto"/>
      <w:jc w:val="left"/>
      <w:textAlignment w:val="baseline"/>
    </w:pPr>
    <w:rPr>
      <w:rFonts w:ascii="宋体"/>
      <w:kern w:val="0"/>
      <w:sz w:val="28"/>
    </w:rPr>
  </w:style>
  <w:style w:type="paragraph" w:customStyle="1" w:styleId="656">
    <w:name w:val="附录标识"/>
    <w:basedOn w:val="467"/>
    <w:next w:val="421"/>
    <w:semiHidden/>
    <w:qFormat/>
    <w:uiPriority w:val="0"/>
    <w:pPr>
      <w:numPr>
        <w:ilvl w:val="0"/>
        <w:numId w:val="25"/>
      </w:numPr>
      <w:spacing w:before="0" w:after="120"/>
      <w:jc w:val="both"/>
    </w:pPr>
    <w:rPr>
      <w:rFonts w:ascii="宋体" w:hAnsi="宋体" w:eastAsia="宋体"/>
      <w:b/>
      <w:sz w:val="21"/>
    </w:rPr>
  </w:style>
  <w:style w:type="paragraph" w:customStyle="1" w:styleId="657">
    <w:name w:val="样式 黑色 首行缩进:  1 厘米 行距: 固定值 28 磅"/>
    <w:basedOn w:val="1"/>
    <w:qFormat/>
    <w:uiPriority w:val="0"/>
    <w:pPr>
      <w:spacing w:line="560" w:lineRule="exact"/>
      <w:ind w:firstLine="567"/>
    </w:pPr>
    <w:rPr>
      <w:rFonts w:eastAsia="仿宋_GB2312"/>
      <w:sz w:val="28"/>
      <w:szCs w:val="20"/>
    </w:rPr>
  </w:style>
  <w:style w:type="paragraph" w:customStyle="1" w:styleId="658">
    <w:name w:val="封面正文"/>
    <w:qFormat/>
    <w:uiPriority w:val="0"/>
    <w:pPr>
      <w:jc w:val="both"/>
    </w:pPr>
    <w:rPr>
      <w:rFonts w:ascii="Times New Roman" w:hAnsi="Times New Roman" w:eastAsia="宋体" w:cs="Times New Roman"/>
      <w:sz w:val="22"/>
      <w:szCs w:val="22"/>
      <w:lang w:val="en-US" w:eastAsia="zh-CN" w:bidi="ar-SA"/>
    </w:rPr>
  </w:style>
  <w:style w:type="paragraph" w:customStyle="1" w:styleId="659">
    <w:name w:val="缺省文本"/>
    <w:basedOn w:val="1"/>
    <w:qFormat/>
    <w:uiPriority w:val="0"/>
    <w:pPr>
      <w:autoSpaceDE w:val="0"/>
      <w:autoSpaceDN w:val="0"/>
      <w:adjustRightInd w:val="0"/>
      <w:jc w:val="left"/>
    </w:pPr>
    <w:rPr>
      <w:kern w:val="0"/>
      <w:sz w:val="24"/>
    </w:rPr>
  </w:style>
  <w:style w:type="paragraph" w:customStyle="1" w:styleId="660">
    <w:name w:val="xl44"/>
    <w:basedOn w:val="1"/>
    <w:semiHidden/>
    <w:qFormat/>
    <w:uiPriority w:val="0"/>
    <w:pPr>
      <w:widowControl/>
      <w:pBdr>
        <w:top w:val="single" w:color="auto" w:sz="4" w:space="0"/>
        <w:left w:val="single" w:color="auto" w:sz="4" w:space="0"/>
        <w:right w:val="single" w:color="auto" w:sz="4" w:space="0"/>
      </w:pBdr>
      <w:shd w:val="clear" w:color="auto" w:fill="C0C0C0"/>
      <w:topLinePunct/>
      <w:spacing w:before="100" w:beforeAutospacing="1" w:after="100" w:afterAutospacing="1"/>
      <w:jc w:val="center"/>
      <w:textAlignment w:val="center"/>
    </w:pPr>
    <w:rPr>
      <w:color w:val="000000"/>
      <w:kern w:val="0"/>
      <w:sz w:val="16"/>
      <w:szCs w:val="16"/>
    </w:rPr>
  </w:style>
  <w:style w:type="paragraph" w:customStyle="1" w:styleId="661">
    <w:name w:val="Z"/>
    <w:basedOn w:val="1"/>
    <w:semiHidden/>
    <w:qFormat/>
    <w:uiPriority w:val="0"/>
    <w:pPr>
      <w:topLinePunct/>
      <w:ind w:right="210" w:rightChars="100" w:firstLine="360" w:firstLineChars="200"/>
    </w:pPr>
    <w:rPr>
      <w:rFonts w:hAnsi="宋体"/>
      <w:color w:val="000000"/>
      <w:sz w:val="18"/>
      <w:szCs w:val="18"/>
    </w:rPr>
  </w:style>
  <w:style w:type="paragraph" w:customStyle="1" w:styleId="662">
    <w:name w:val="表内小五"/>
    <w:basedOn w:val="1"/>
    <w:semiHidden/>
    <w:qFormat/>
    <w:uiPriority w:val="0"/>
    <w:pPr>
      <w:spacing w:line="360" w:lineRule="auto"/>
    </w:pPr>
    <w:rPr>
      <w:color w:val="000000"/>
      <w:sz w:val="18"/>
    </w:rPr>
  </w:style>
  <w:style w:type="paragraph" w:customStyle="1" w:styleId="663">
    <w:name w:val="范本使用说明"/>
    <w:basedOn w:val="1"/>
    <w:qFormat/>
    <w:uiPriority w:val="0"/>
    <w:pPr>
      <w:jc w:val="center"/>
    </w:pPr>
    <w:rPr>
      <w:rFonts w:ascii="黑体" w:eastAsia="黑体"/>
      <w:b/>
      <w:sz w:val="32"/>
      <w:szCs w:val="32"/>
    </w:rPr>
  </w:style>
  <w:style w:type="paragraph" w:customStyle="1" w:styleId="664">
    <w:name w:val="CM56"/>
    <w:basedOn w:val="193"/>
    <w:next w:val="193"/>
    <w:qFormat/>
    <w:uiPriority w:val="0"/>
    <w:rPr>
      <w:rFonts w:ascii="Times New Roman" w:hAnsi="Calibri"/>
      <w:color w:val="auto"/>
      <w:szCs w:val="22"/>
    </w:rPr>
  </w:style>
  <w:style w:type="paragraph" w:customStyle="1" w:styleId="665">
    <w:name w:val="xl26"/>
    <w:basedOn w:val="1"/>
    <w:semiHidden/>
    <w:uiPriority w:val="0"/>
    <w:pPr>
      <w:widowControl/>
      <w:pBdr>
        <w:top w:val="single" w:color="auto" w:sz="4" w:space="0"/>
        <w:left w:val="single" w:color="auto" w:sz="4" w:space="0"/>
        <w:bottom w:val="single" w:color="auto" w:sz="4" w:space="0"/>
        <w:right w:val="single" w:color="auto" w:sz="4" w:space="0"/>
      </w:pBdr>
      <w:shd w:val="clear" w:color="auto" w:fill="C0C0C0"/>
      <w:topLinePunct/>
      <w:spacing w:before="100" w:beforeAutospacing="1" w:after="100" w:afterAutospacing="1"/>
      <w:jc w:val="center"/>
      <w:textAlignment w:val="center"/>
    </w:pPr>
    <w:rPr>
      <w:kern w:val="0"/>
      <w:sz w:val="16"/>
      <w:szCs w:val="16"/>
    </w:rPr>
  </w:style>
  <w:style w:type="paragraph" w:customStyle="1" w:styleId="666">
    <w:name w:val="_Style 2"/>
    <w:basedOn w:val="1"/>
    <w:qFormat/>
    <w:uiPriority w:val="99"/>
    <w:pPr>
      <w:ind w:firstLine="420" w:firstLineChars="200"/>
    </w:pPr>
    <w:rPr>
      <w:rFonts w:ascii="Calibri" w:hAnsi="Calibri"/>
      <w:szCs w:val="22"/>
    </w:rPr>
  </w:style>
  <w:style w:type="paragraph" w:customStyle="1" w:styleId="667">
    <w:name w:val="TOC 标题1"/>
    <w:basedOn w:val="3"/>
    <w:next w:val="1"/>
    <w:qFormat/>
    <w:uiPriority w:val="39"/>
    <w:pPr>
      <w:widowControl/>
      <w:tabs>
        <w:tab w:val="clear" w:pos="1830"/>
      </w:tabs>
      <w:spacing w:before="480" w:line="276" w:lineRule="auto"/>
      <w:ind w:left="0" w:firstLine="0"/>
      <w:jc w:val="left"/>
      <w:outlineLvl w:val="9"/>
    </w:pPr>
    <w:rPr>
      <w:rFonts w:ascii="Cambria" w:hAnsi="Cambria" w:eastAsia="宋体"/>
      <w:b w:val="0"/>
      <w:bCs/>
      <w:color w:val="376092"/>
      <w:kern w:val="0"/>
      <w:szCs w:val="32"/>
      <w:lang w:eastAsia="en-US" w:bidi="ar-SA"/>
    </w:rPr>
  </w:style>
  <w:style w:type="paragraph" w:customStyle="1" w:styleId="668">
    <w:name w:val="Char"/>
    <w:basedOn w:val="1"/>
    <w:qFormat/>
    <w:uiPriority w:val="0"/>
  </w:style>
  <w:style w:type="paragraph" w:customStyle="1" w:styleId="669">
    <w:name w:val="Char Char Char1"/>
    <w:basedOn w:val="1"/>
    <w:qFormat/>
    <w:uiPriority w:val="0"/>
    <w:rPr>
      <w:rFonts w:ascii="Times New Roman" w:hAnsi="Times New Roman"/>
    </w:rPr>
  </w:style>
  <w:style w:type="paragraph" w:customStyle="1" w:styleId="670">
    <w:name w:val="列项·"/>
    <w:semiHidden/>
    <w:qFormat/>
    <w:uiPriority w:val="0"/>
    <w:pPr>
      <w:numPr>
        <w:ilvl w:val="0"/>
        <w:numId w:val="11"/>
      </w:numPr>
      <w:tabs>
        <w:tab w:val="left" w:pos="840"/>
        <w:tab w:val="clear" w:pos="851"/>
      </w:tabs>
      <w:ind w:left="840" w:leftChars="200" w:hanging="420" w:hangingChars="200"/>
      <w:jc w:val="both"/>
    </w:pPr>
    <w:rPr>
      <w:rFonts w:ascii="宋体" w:hAnsi="Times New Roman" w:eastAsia="宋体" w:cs="Times New Roman"/>
      <w:sz w:val="21"/>
      <w:lang w:val="en-US" w:eastAsia="zh-CN" w:bidi="ar-SA"/>
    </w:rPr>
  </w:style>
  <w:style w:type="paragraph" w:customStyle="1" w:styleId="671">
    <w:name w:val="Char Char Char"/>
    <w:basedOn w:val="1"/>
    <w:qFormat/>
    <w:uiPriority w:val="0"/>
    <w:rPr>
      <w:rFonts w:ascii="Times New Roman" w:hAnsi="Times New Roman"/>
    </w:rPr>
  </w:style>
  <w:style w:type="paragraph" w:customStyle="1" w:styleId="672">
    <w:name w:val="Char Char Char2 Char Char Char"/>
    <w:basedOn w:val="1"/>
    <w:qFormat/>
    <w:uiPriority w:val="0"/>
    <w:pPr>
      <w:widowControl/>
      <w:jc w:val="left"/>
    </w:pPr>
    <w:rPr>
      <w:rFonts w:ascii="Arial" w:hAnsi="Arial"/>
      <w:kern w:val="0"/>
      <w:sz w:val="20"/>
      <w:szCs w:val="20"/>
      <w:lang w:val="de-DE" w:eastAsia="de-DE"/>
    </w:rPr>
  </w:style>
  <w:style w:type="paragraph" w:customStyle="1" w:styleId="673">
    <w:name w:val="发布日期"/>
    <w:semiHidden/>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674">
    <w:name w:val="NW标题1"/>
    <w:next w:val="1"/>
    <w:qFormat/>
    <w:uiPriority w:val="0"/>
    <w:pPr>
      <w:keepNext/>
      <w:keepLines/>
      <w:spacing w:before="240" w:after="120"/>
      <w:outlineLvl w:val="1"/>
    </w:pPr>
    <w:rPr>
      <w:rFonts w:ascii="Arial" w:hAnsi="Arial" w:eastAsia="黑体" w:cs="Times New Roman"/>
      <w:b/>
      <w:sz w:val="32"/>
      <w:szCs w:val="22"/>
      <w:lang w:val="en-US" w:eastAsia="zh-CN" w:bidi="ar-SA"/>
      <w14:shadow w14:blurRad="50800" w14:dist="38100" w14:dir="2700000" w14:sx="100000" w14:sy="100000" w14:kx="0" w14:ky="0" w14:algn="tl">
        <w14:srgbClr w14:val="000000">
          <w14:alpha w14:val="60000"/>
        </w14:srgbClr>
      </w14:shadow>
    </w:rPr>
  </w:style>
  <w:style w:type="paragraph" w:customStyle="1" w:styleId="675">
    <w:name w:val="_Style 5"/>
    <w:basedOn w:val="3"/>
    <w:next w:val="1"/>
    <w:qFormat/>
    <w:uiPriority w:val="39"/>
    <w:pPr>
      <w:keepLines/>
      <w:overflowPunct/>
      <w:autoSpaceDE/>
      <w:autoSpaceDN/>
      <w:adjustRightInd/>
      <w:spacing w:before="480" w:line="276" w:lineRule="auto"/>
      <w:ind w:firstLine="0"/>
      <w:textAlignment w:val="auto"/>
      <w:outlineLvl w:val="9"/>
    </w:pPr>
    <w:rPr>
      <w:rFonts w:ascii="Cambria" w:hAnsi="Cambria" w:eastAsia="宋体" w:cs="Times New Roman"/>
      <w:bCs/>
      <w:color w:val="365F91"/>
      <w:kern w:val="0"/>
      <w:sz w:val="28"/>
      <w:szCs w:val="28"/>
      <w:lang w:val="en-US" w:eastAsia="zh-CN"/>
    </w:rPr>
  </w:style>
  <w:style w:type="paragraph" w:customStyle="1" w:styleId="676">
    <w:name w:val="CM40"/>
    <w:basedOn w:val="193"/>
    <w:next w:val="193"/>
    <w:uiPriority w:val="0"/>
    <w:pPr>
      <w:spacing w:line="320" w:lineRule="atLeast"/>
    </w:pPr>
    <w:rPr>
      <w:rFonts w:ascii="Times New Roman" w:hAnsi="Calibri"/>
      <w:color w:val="auto"/>
      <w:szCs w:val="22"/>
    </w:rPr>
  </w:style>
  <w:style w:type="paragraph" w:customStyle="1" w:styleId="677">
    <w:name w:val=" Char1"/>
    <w:basedOn w:val="1"/>
    <w:qFormat/>
    <w:uiPriority w:val="0"/>
    <w:pPr>
      <w:spacing w:after="200" w:afterLines="200"/>
    </w:pPr>
    <w:rPr>
      <w:rFonts w:ascii="黑体" w:eastAsia="黑体"/>
      <w:sz w:val="36"/>
      <w:szCs w:val="36"/>
    </w:rPr>
  </w:style>
  <w:style w:type="paragraph" w:customStyle="1" w:styleId="678">
    <w:name w:val="字母编号列项（一级）"/>
    <w:qFormat/>
    <w:uiPriority w:val="0"/>
    <w:pPr>
      <w:widowControl w:val="0"/>
      <w:adjustRightInd w:val="0"/>
      <w:spacing w:line="360" w:lineRule="atLeast"/>
      <w:ind w:left="840" w:leftChars="200" w:hanging="420" w:hangingChars="200"/>
      <w:jc w:val="both"/>
      <w:textAlignment w:val="baseline"/>
    </w:pPr>
    <w:rPr>
      <w:rFonts w:ascii="宋体" w:hAnsi="Times New Roman" w:eastAsia="宋体" w:cs="Times New Roman"/>
      <w:sz w:val="21"/>
      <w:szCs w:val="22"/>
      <w:lang w:val="en-US" w:eastAsia="zh-CN" w:bidi="ar-SA"/>
    </w:rPr>
  </w:style>
  <w:style w:type="paragraph" w:customStyle="1" w:styleId="679">
    <w:name w:val="标题 3 + 小四 段前: 0 磅 段后: 0 磅 行距: 1.5 倍行距"/>
    <w:basedOn w:val="6"/>
    <w:next w:val="6"/>
    <w:qFormat/>
    <w:uiPriority w:val="0"/>
    <w:pPr>
      <w:spacing w:before="0" w:after="0" w:line="360" w:lineRule="auto"/>
    </w:pPr>
    <w:rPr>
      <w:rFonts w:cs="宋体"/>
      <w:sz w:val="24"/>
      <w:szCs w:val="20"/>
    </w:rPr>
  </w:style>
  <w:style w:type="paragraph" w:customStyle="1" w:styleId="680">
    <w:name w:val="p21"/>
    <w:basedOn w:val="1"/>
    <w:qFormat/>
    <w:uiPriority w:val="0"/>
    <w:pPr>
      <w:widowControl/>
      <w:spacing w:line="300" w:lineRule="atLeast"/>
    </w:pPr>
    <w:rPr>
      <w:rFonts w:ascii="宋体" w:hAnsi="宋体" w:cs="宋体"/>
      <w:kern w:val="0"/>
      <w:szCs w:val="21"/>
    </w:rPr>
  </w:style>
  <w:style w:type="paragraph" w:customStyle="1" w:styleId="681">
    <w:name w:val="Char Char"/>
    <w:basedOn w:val="1"/>
    <w:qFormat/>
    <w:uiPriority w:val="0"/>
    <w:rPr>
      <w:szCs w:val="21"/>
    </w:rPr>
  </w:style>
  <w:style w:type="paragraph" w:customStyle="1" w:styleId="682">
    <w:name w:val="p20"/>
    <w:basedOn w:val="1"/>
    <w:qFormat/>
    <w:uiPriority w:val="0"/>
    <w:pPr>
      <w:widowControl/>
      <w:topLinePunct/>
      <w:spacing w:line="300" w:lineRule="atLeast"/>
    </w:pPr>
    <w:rPr>
      <w:kern w:val="0"/>
      <w:szCs w:val="21"/>
    </w:rPr>
  </w:style>
  <w:style w:type="paragraph" w:customStyle="1" w:styleId="683">
    <w:name w:val="目录文字"/>
    <w:basedOn w:val="1"/>
    <w:qFormat/>
    <w:uiPriority w:val="0"/>
    <w:pPr>
      <w:widowControl/>
      <w:adjustRightInd w:val="0"/>
      <w:spacing w:line="300" w:lineRule="auto"/>
      <w:ind w:firstLine="200" w:firstLineChars="200"/>
      <w:jc w:val="center"/>
      <w:textAlignment w:val="baseline"/>
    </w:pPr>
    <w:rPr>
      <w:rFonts w:ascii="宋体" w:hAnsi="宋体"/>
      <w:b/>
      <w:kern w:val="0"/>
      <w:sz w:val="44"/>
      <w:szCs w:val="20"/>
    </w:rPr>
  </w:style>
  <w:style w:type="paragraph" w:customStyle="1" w:styleId="684">
    <w:name w:val="表格题注"/>
    <w:next w:val="1"/>
    <w:uiPriority w:val="0"/>
    <w:pPr>
      <w:keepLines/>
      <w:numPr>
        <w:ilvl w:val="8"/>
        <w:numId w:val="16"/>
      </w:numPr>
      <w:spacing w:beforeLines="100"/>
      <w:ind w:left="1089" w:hanging="369"/>
      <w:jc w:val="center"/>
    </w:pPr>
    <w:rPr>
      <w:rFonts w:ascii="Arial" w:hAnsi="Arial" w:eastAsia="宋体" w:cs="Times New Roman"/>
      <w:sz w:val="18"/>
      <w:szCs w:val="18"/>
      <w:lang w:val="en-US" w:eastAsia="zh-CN" w:bidi="ar-SA"/>
    </w:rPr>
  </w:style>
  <w:style w:type="paragraph" w:customStyle="1" w:styleId="685">
    <w:name w:val="目录"/>
    <w:basedOn w:val="83"/>
    <w:next w:val="83"/>
    <w:qFormat/>
    <w:uiPriority w:val="0"/>
  </w:style>
  <w:style w:type="paragraph" w:customStyle="1" w:styleId="686">
    <w:name w:val="xl41"/>
    <w:basedOn w:val="1"/>
    <w:semiHidden/>
    <w:qFormat/>
    <w:uiPriority w:val="0"/>
    <w:pPr>
      <w:widowControl/>
      <w:pBdr>
        <w:top w:val="single" w:color="auto" w:sz="4" w:space="0"/>
        <w:left w:val="single" w:color="auto" w:sz="4" w:space="0"/>
        <w:right w:val="single" w:color="auto" w:sz="4" w:space="0"/>
      </w:pBdr>
      <w:topLinePunct/>
      <w:spacing w:before="100" w:beforeAutospacing="1" w:after="100" w:afterAutospacing="1"/>
      <w:jc w:val="center"/>
      <w:textAlignment w:val="center"/>
    </w:pPr>
    <w:rPr>
      <w:color w:val="000000"/>
      <w:kern w:val="0"/>
      <w:sz w:val="16"/>
      <w:szCs w:val="16"/>
    </w:rPr>
  </w:style>
  <w:style w:type="paragraph" w:customStyle="1" w:styleId="687">
    <w:name w:val="样式 首行缩进:  0 厘米 行距: 单倍行距 Char"/>
    <w:basedOn w:val="1"/>
    <w:semiHidden/>
    <w:qFormat/>
    <w:uiPriority w:val="0"/>
    <w:pPr>
      <w:adjustRightInd w:val="0"/>
      <w:textAlignment w:val="baseline"/>
    </w:pPr>
    <w:rPr>
      <w:kern w:val="0"/>
      <w:szCs w:val="21"/>
    </w:rPr>
  </w:style>
  <w:style w:type="paragraph" w:customStyle="1" w:styleId="688">
    <w:name w:val="表格内字体字号"/>
    <w:basedOn w:val="1"/>
    <w:semiHidden/>
    <w:qFormat/>
    <w:uiPriority w:val="0"/>
    <w:pPr>
      <w:topLinePunct/>
      <w:snapToGrid w:val="0"/>
      <w:spacing w:beforeLines="20" w:afterLines="20"/>
      <w:ind w:left="30" w:leftChars="30" w:right="30" w:rightChars="30"/>
      <w:jc w:val="center"/>
    </w:pPr>
    <w:rPr>
      <w:sz w:val="18"/>
      <w:szCs w:val="18"/>
    </w:rPr>
  </w:style>
  <w:style w:type="paragraph" w:customStyle="1" w:styleId="689">
    <w:name w:val="Table Paragraph"/>
    <w:basedOn w:val="1"/>
    <w:qFormat/>
    <w:uiPriority w:val="1"/>
    <w:rPr>
      <w:rFonts w:ascii="Times New Roman" w:hAnsi="Times New Roman"/>
    </w:rPr>
  </w:style>
  <w:style w:type="paragraph" w:customStyle="1" w:styleId="690">
    <w:name w:val="表格侧编号"/>
    <w:next w:val="1"/>
    <w:qFormat/>
    <w:uiPriority w:val="0"/>
    <w:pPr>
      <w:widowControl w:val="0"/>
      <w:spacing w:line="360" w:lineRule="auto"/>
      <w:jc w:val="center"/>
    </w:pPr>
    <w:rPr>
      <w:rFonts w:ascii="宋体" w:hAnsi="Times New Roman" w:eastAsia="宋体" w:cs="Times New Roman"/>
      <w:kern w:val="2"/>
      <w:sz w:val="24"/>
      <w:lang w:val="en-US" w:eastAsia="zh-CN" w:bidi="ar-SA"/>
    </w:rPr>
  </w:style>
  <w:style w:type="paragraph" w:customStyle="1" w:styleId="691">
    <w:name w:val=".."/>
    <w:basedOn w:val="193"/>
    <w:next w:val="193"/>
    <w:qFormat/>
    <w:uiPriority w:val="0"/>
    <w:rPr>
      <w:rFonts w:ascii="宋体" w:hAnsi="Calibri"/>
      <w:color w:val="auto"/>
      <w:szCs w:val="22"/>
    </w:rPr>
  </w:style>
  <w:style w:type="paragraph" w:customStyle="1" w:styleId="692">
    <w:name w:val="样式 标题 2 + 黑体 段前: 10.25 磅 段后: 10.25 磅 行距: 单倍行距"/>
    <w:basedOn w:val="4"/>
    <w:semiHidden/>
    <w:qFormat/>
    <w:uiPriority w:val="0"/>
    <w:pPr>
      <w:adjustRightInd w:val="0"/>
      <w:spacing w:before="50" w:beforeLines="50" w:after="50" w:afterLines="50" w:line="240" w:lineRule="auto"/>
      <w:ind w:firstLine="420"/>
      <w:jc w:val="left"/>
      <w:textAlignment w:val="baseline"/>
    </w:pPr>
    <w:rPr>
      <w:rFonts w:ascii="黑体" w:hAnsi="黑体"/>
      <w:bCs w:val="0"/>
      <w:kern w:val="0"/>
      <w:sz w:val="24"/>
      <w:szCs w:val="20"/>
    </w:rPr>
  </w:style>
  <w:style w:type="paragraph" w:customStyle="1" w:styleId="693">
    <w:name w:val="xl25"/>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pPr>
    <w:rPr>
      <w:kern w:val="0"/>
      <w:sz w:val="16"/>
      <w:szCs w:val="16"/>
    </w:rPr>
  </w:style>
  <w:style w:type="paragraph" w:customStyle="1" w:styleId="694">
    <w:name w:val="列项——"/>
    <w:qFormat/>
    <w:uiPriority w:val="0"/>
    <w:pPr>
      <w:widowControl w:val="0"/>
      <w:numPr>
        <w:ilvl w:val="0"/>
        <w:numId w:val="16"/>
      </w:numPr>
      <w:tabs>
        <w:tab w:val="left" w:pos="1140"/>
      </w:tabs>
      <w:jc w:val="both"/>
    </w:pPr>
    <w:rPr>
      <w:rFonts w:ascii="宋体" w:hAnsi="Bodoni MT" w:eastAsia="宋体" w:cs="Times New Roman"/>
      <w:sz w:val="21"/>
      <w:lang w:val="en-US" w:eastAsia="zh-CN" w:bidi="ar-SA"/>
    </w:rPr>
  </w:style>
  <w:style w:type="paragraph" w:customStyle="1" w:styleId="695">
    <w:name w:val="样式 正文首行缩进 + 宋体 五号 行距: 单倍行距"/>
    <w:basedOn w:val="85"/>
    <w:semiHidden/>
    <w:qFormat/>
    <w:uiPriority w:val="0"/>
    <w:pPr>
      <w:spacing w:after="0" w:line="360" w:lineRule="auto"/>
      <w:ind w:firstLine="0"/>
    </w:pPr>
    <w:rPr>
      <w:rFonts w:ascii="宋体" w:hAnsi="宋体" w:cs="宋体"/>
      <w:szCs w:val="20"/>
    </w:rPr>
  </w:style>
  <w:style w:type="paragraph" w:customStyle="1" w:styleId="696">
    <w:name w:val="样式 标题 2 + 段前: 0.5 行 段后: 0.5 行"/>
    <w:basedOn w:val="4"/>
    <w:semiHidden/>
    <w:qFormat/>
    <w:uiPriority w:val="0"/>
    <w:pPr>
      <w:adjustRightInd w:val="0"/>
      <w:spacing w:before="156" w:beforeLines="50" w:after="156" w:afterLines="50" w:line="240" w:lineRule="auto"/>
      <w:ind w:firstLine="200" w:firstLineChars="200"/>
      <w:jc w:val="left"/>
      <w:textAlignment w:val="baseline"/>
    </w:pPr>
    <w:rPr>
      <w:rFonts w:ascii="Times New Roman" w:hAnsi="Times New Roman" w:cs="宋体"/>
      <w:b w:val="0"/>
      <w:kern w:val="0"/>
      <w:sz w:val="21"/>
      <w:szCs w:val="21"/>
    </w:rPr>
  </w:style>
  <w:style w:type="paragraph" w:customStyle="1" w:styleId="697">
    <w:name w:val="xl34"/>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rFonts w:ascii="宋体" w:hAnsi="宋体"/>
      <w:color w:val="000000"/>
      <w:kern w:val="0"/>
      <w:sz w:val="20"/>
      <w:szCs w:val="20"/>
    </w:rPr>
  </w:style>
  <w:style w:type="paragraph" w:customStyle="1" w:styleId="698">
    <w:name w:val="实施日期"/>
    <w:basedOn w:val="1"/>
    <w:qFormat/>
    <w:uiPriority w:val="0"/>
    <w:pPr>
      <w:widowControl/>
      <w:spacing w:line="360" w:lineRule="atLeast"/>
      <w:jc w:val="right"/>
      <w:textAlignment w:val="baseline"/>
    </w:pPr>
    <w:rPr>
      <w:rFonts w:ascii="Calibri" w:hAnsi="Calibri" w:eastAsia="黑体"/>
      <w:kern w:val="0"/>
      <w:sz w:val="28"/>
    </w:rPr>
  </w:style>
  <w:style w:type="paragraph" w:customStyle="1" w:styleId="699">
    <w:name w:val="V"/>
    <w:basedOn w:val="260"/>
    <w:qFormat/>
    <w:uiPriority w:val="0"/>
  </w:style>
  <w:style w:type="paragraph" w:customStyle="1" w:styleId="700">
    <w:name w:val="02"/>
    <w:basedOn w:val="216"/>
    <w:qFormat/>
    <w:uiPriority w:val="0"/>
    <w:pPr>
      <w:ind w:left="867" w:leftChars="200" w:hanging="447" w:hangingChars="213"/>
    </w:pPr>
    <w:rPr>
      <w:rFonts w:hAnsi="Times New Roman"/>
    </w:rPr>
  </w:style>
  <w:style w:type="paragraph" w:customStyle="1" w:styleId="701">
    <w:name w:val="2"/>
    <w:basedOn w:val="1"/>
    <w:next w:val="5"/>
    <w:qFormat/>
    <w:uiPriority w:val="0"/>
    <w:pPr>
      <w:spacing w:line="360" w:lineRule="auto"/>
      <w:ind w:firstLine="420"/>
    </w:pPr>
    <w:rPr>
      <w:rFonts w:ascii="Arial" w:hAnsi="Arial" w:cs="Arial"/>
      <w:sz w:val="24"/>
      <w:szCs w:val="20"/>
    </w:rPr>
  </w:style>
  <w:style w:type="paragraph" w:customStyle="1" w:styleId="702">
    <w:name w:val="一级无标题条"/>
    <w:basedOn w:val="1"/>
    <w:semiHidden/>
    <w:qFormat/>
    <w:uiPriority w:val="0"/>
    <w:pPr>
      <w:numPr>
        <w:ilvl w:val="2"/>
        <w:numId w:val="0"/>
      </w:numPr>
      <w:tabs>
        <w:tab w:val="left" w:pos="420"/>
      </w:tabs>
    </w:pPr>
    <w:rPr>
      <w:b/>
    </w:rPr>
  </w:style>
  <w:style w:type="paragraph" w:customStyle="1" w:styleId="703">
    <w:name w:val="报告正文"/>
    <w:qFormat/>
    <w:uiPriority w:val="0"/>
    <w:pPr>
      <w:snapToGrid w:val="0"/>
      <w:spacing w:line="360" w:lineRule="auto"/>
      <w:ind w:firstLine="480" w:firstLineChars="200"/>
    </w:pPr>
    <w:rPr>
      <w:rFonts w:ascii="华文细黑" w:hAnsi="华文细黑" w:eastAsia="华文细黑" w:cs="Times New Roman"/>
      <w:kern w:val="2"/>
      <w:sz w:val="24"/>
      <w:szCs w:val="24"/>
      <w:lang w:val="en-US" w:eastAsia="zh-CN" w:bidi="ar-SA"/>
    </w:rPr>
  </w:style>
  <w:style w:type="paragraph" w:customStyle="1" w:styleId="704">
    <w:name w:val="标题（条）"/>
    <w:basedOn w:val="6"/>
    <w:qFormat/>
    <w:uiPriority w:val="0"/>
    <w:pPr>
      <w:keepNext w:val="0"/>
      <w:keepLines w:val="0"/>
      <w:widowControl/>
      <w:numPr>
        <w:ilvl w:val="2"/>
        <w:numId w:val="0"/>
      </w:numPr>
      <w:tabs>
        <w:tab w:val="left" w:pos="360"/>
      </w:tabs>
      <w:spacing w:before="0" w:after="0" w:line="240" w:lineRule="auto"/>
      <w:ind w:left="573"/>
      <w:jc w:val="left"/>
    </w:pPr>
    <w:rPr>
      <w:b w:val="0"/>
      <w:bCs w:val="0"/>
      <w:kern w:val="0"/>
      <w:sz w:val="24"/>
      <w:szCs w:val="20"/>
    </w:rPr>
  </w:style>
  <w:style w:type="paragraph" w:customStyle="1" w:styleId="705">
    <w:name w:val="公式"/>
    <w:basedOn w:val="1"/>
    <w:qFormat/>
    <w:uiPriority w:val="0"/>
    <w:pPr>
      <w:widowControl/>
      <w:tabs>
        <w:tab w:val="center" w:pos="4423"/>
        <w:tab w:val="right" w:pos="9412"/>
      </w:tabs>
      <w:snapToGrid w:val="0"/>
      <w:spacing w:before="40" w:after="40"/>
      <w:jc w:val="left"/>
    </w:pPr>
    <w:rPr>
      <w:rFonts w:ascii="Calibri" w:hAnsi="Calibri"/>
      <w:kern w:val="0"/>
    </w:rPr>
  </w:style>
  <w:style w:type="paragraph" w:customStyle="1" w:styleId="706">
    <w:name w:val="Normal1"/>
    <w:qFormat/>
    <w:uiPriority w:val="0"/>
    <w:pPr>
      <w:widowControl w:val="0"/>
      <w:adjustRightInd w:val="0"/>
      <w:spacing w:line="312" w:lineRule="atLeast"/>
      <w:jc w:val="both"/>
      <w:textAlignment w:val="baseline"/>
    </w:pPr>
    <w:rPr>
      <w:rFonts w:ascii="Times New Roman" w:hAnsi="Times New Roman" w:eastAsia="宋体" w:cs="Times New Roman"/>
      <w:lang w:val="en-US" w:eastAsia="zh-CN" w:bidi="ar-SA"/>
    </w:rPr>
  </w:style>
  <w:style w:type="paragraph" w:customStyle="1" w:styleId="707">
    <w:name w:val="标题1－前"/>
    <w:basedOn w:val="3"/>
    <w:semiHidden/>
    <w:qFormat/>
    <w:uiPriority w:val="0"/>
    <w:pPr>
      <w:keepNext w:val="0"/>
      <w:tabs>
        <w:tab w:val="left" w:pos="360"/>
        <w:tab w:val="clear" w:pos="1830"/>
      </w:tabs>
      <w:topLinePunct/>
      <w:snapToGrid w:val="0"/>
      <w:spacing w:line="360" w:lineRule="exact"/>
      <w:ind w:left="0" w:firstLine="0"/>
    </w:pPr>
    <w:rPr>
      <w:rFonts w:ascii="Times New Roman" w:hAnsi="Times New Roman" w:eastAsia="宋体"/>
      <w:b w:val="0"/>
      <w:kern w:val="28"/>
      <w:szCs w:val="44"/>
      <w:lang w:bidi="ar-SA"/>
    </w:rPr>
  </w:style>
  <w:style w:type="paragraph" w:customStyle="1" w:styleId="708">
    <w:name w:val="Date1"/>
    <w:basedOn w:val="1"/>
    <w:next w:val="1"/>
    <w:qFormat/>
    <w:uiPriority w:val="0"/>
    <w:pPr>
      <w:autoSpaceDE w:val="0"/>
      <w:autoSpaceDN w:val="0"/>
      <w:adjustRightInd w:val="0"/>
      <w:spacing w:line="360" w:lineRule="atLeast"/>
      <w:ind w:firstLine="459"/>
      <w:textAlignment w:val="baseline"/>
    </w:pPr>
    <w:rPr>
      <w:rFonts w:ascii="宋体"/>
      <w:spacing w:val="10"/>
      <w:kern w:val="0"/>
      <w:sz w:val="20"/>
      <w:szCs w:val="20"/>
    </w:rPr>
  </w:style>
  <w:style w:type="paragraph" w:customStyle="1" w:styleId="709">
    <w:name w:val="xl35"/>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rFonts w:ascii="宋体" w:hAnsi="宋体"/>
      <w:kern w:val="0"/>
      <w:sz w:val="20"/>
      <w:szCs w:val="20"/>
    </w:rPr>
  </w:style>
  <w:style w:type="paragraph" w:customStyle="1" w:styleId="710">
    <w:name w:val="MTDisplayEquation"/>
    <w:basedOn w:val="1"/>
    <w:next w:val="1"/>
    <w:qFormat/>
    <w:uiPriority w:val="0"/>
    <w:pPr>
      <w:widowControl/>
      <w:tabs>
        <w:tab w:val="center" w:pos="4160"/>
        <w:tab w:val="right" w:pos="8300"/>
      </w:tabs>
      <w:spacing w:line="312" w:lineRule="auto"/>
      <w:jc w:val="left"/>
    </w:pPr>
    <w:rPr>
      <w:rFonts w:ascii="Calibri" w:hAnsi="Calibri"/>
      <w:kern w:val="0"/>
    </w:rPr>
  </w:style>
  <w:style w:type="paragraph" w:customStyle="1" w:styleId="711">
    <w:name w:val="Char Char3"/>
    <w:basedOn w:val="1"/>
    <w:qFormat/>
    <w:uiPriority w:val="0"/>
    <w:rPr>
      <w:szCs w:val="21"/>
    </w:rPr>
  </w:style>
  <w:style w:type="paragraph" w:customStyle="1" w:styleId="712">
    <w:name w:val="引言二级条标题"/>
    <w:basedOn w:val="593"/>
    <w:next w:val="421"/>
    <w:semiHidden/>
    <w:qFormat/>
    <w:uiPriority w:val="0"/>
    <w:pPr>
      <w:numPr>
        <w:ilvl w:val="2"/>
        <w:numId w:val="15"/>
      </w:numPr>
    </w:pPr>
  </w:style>
  <w:style w:type="paragraph" w:customStyle="1" w:styleId="713">
    <w:name w:val="正文表标题续表"/>
    <w:basedOn w:val="479"/>
    <w:next w:val="421"/>
    <w:semiHidden/>
    <w:qFormat/>
    <w:uiPriority w:val="0"/>
    <w:pPr>
      <w:widowControl/>
      <w:tabs>
        <w:tab w:val="left" w:pos="420"/>
      </w:tabs>
      <w:adjustRightInd/>
      <w:spacing w:line="360" w:lineRule="auto"/>
      <w:textAlignment w:val="auto"/>
    </w:pPr>
    <w:rPr>
      <w:rFonts w:ascii="宋体" w:hAnsi="宋体" w:eastAsia="宋体" w:cs="Arial"/>
      <w:szCs w:val="21"/>
    </w:rPr>
  </w:style>
  <w:style w:type="paragraph" w:customStyle="1" w:styleId="714">
    <w:name w:val="xl53"/>
    <w:basedOn w:val="1"/>
    <w:semiHidden/>
    <w:qFormat/>
    <w:uiPriority w:val="0"/>
    <w:pPr>
      <w:widowControl/>
      <w:pBdr>
        <w:left w:val="single" w:color="auto" w:sz="4" w:space="0"/>
        <w:bottom w:val="single" w:color="auto" w:sz="4" w:space="0"/>
        <w:right w:val="single" w:color="auto" w:sz="4" w:space="0"/>
      </w:pBdr>
      <w:shd w:val="clear" w:color="auto" w:fill="C0C0C0"/>
      <w:topLinePunct/>
      <w:spacing w:before="100" w:beforeAutospacing="1" w:after="100" w:afterAutospacing="1"/>
      <w:jc w:val="center"/>
      <w:textAlignment w:val="center"/>
    </w:pPr>
    <w:rPr>
      <w:kern w:val="0"/>
      <w:sz w:val="16"/>
      <w:szCs w:val="16"/>
    </w:rPr>
  </w:style>
  <w:style w:type="paragraph" w:customStyle="1" w:styleId="715">
    <w:name w:val="Normal0"/>
    <w:qFormat/>
    <w:uiPriority w:val="0"/>
    <w:pPr>
      <w:spacing w:before="50" w:beforeLines="50" w:after="50" w:afterLines="50" w:line="360" w:lineRule="auto"/>
      <w:ind w:hanging="680" w:hangingChars="338"/>
      <w:jc w:val="both"/>
    </w:pPr>
    <w:rPr>
      <w:rFonts w:ascii="Times New Roman" w:hAnsi="Times New Roman" w:eastAsia="宋体" w:cs="Times New Roman"/>
      <w:lang w:val="en-US" w:eastAsia="en-US" w:bidi="ar-SA"/>
    </w:rPr>
  </w:style>
  <w:style w:type="paragraph" w:customStyle="1" w:styleId="716">
    <w:name w:val="正表头"/>
    <w:basedOn w:val="261"/>
    <w:qFormat/>
    <w:uiPriority w:val="0"/>
    <w:pPr>
      <w:widowControl/>
      <w:tabs>
        <w:tab w:val="left" w:pos="480"/>
      </w:tabs>
      <w:topLinePunct w:val="0"/>
      <w:autoSpaceDE w:val="0"/>
      <w:autoSpaceDN w:val="0"/>
      <w:adjustRightInd w:val="0"/>
      <w:spacing w:before="0" w:after="0"/>
      <w:textAlignment w:val="bottom"/>
    </w:pPr>
    <w:rPr>
      <w:rFonts w:ascii="宋体" w:eastAsia="宋体"/>
      <w:kern w:val="0"/>
      <w:szCs w:val="20"/>
    </w:rPr>
  </w:style>
  <w:style w:type="paragraph" w:customStyle="1" w:styleId="717">
    <w:name w:val="批注框文本 Char Char"/>
    <w:basedOn w:val="1"/>
    <w:semiHidden/>
    <w:qFormat/>
    <w:uiPriority w:val="0"/>
    <w:rPr>
      <w:sz w:val="18"/>
      <w:szCs w:val="20"/>
    </w:rPr>
  </w:style>
  <w:style w:type="paragraph" w:customStyle="1" w:styleId="718">
    <w:name w:val="封面标准名称"/>
    <w:semiHidden/>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19">
    <w:name w:val="xl45"/>
    <w:basedOn w:val="1"/>
    <w:semiHidden/>
    <w:qFormat/>
    <w:uiPriority w:val="0"/>
    <w:pPr>
      <w:widowControl/>
      <w:pBdr>
        <w:left w:val="single" w:color="auto" w:sz="4" w:space="0"/>
        <w:right w:val="single" w:color="auto" w:sz="4" w:space="0"/>
      </w:pBdr>
      <w:shd w:val="clear" w:color="auto" w:fill="C0C0C0"/>
      <w:topLinePunct/>
      <w:spacing w:before="100" w:beforeAutospacing="1" w:after="100" w:afterAutospacing="1"/>
      <w:jc w:val="center"/>
      <w:textAlignment w:val="center"/>
    </w:pPr>
    <w:rPr>
      <w:color w:val="000000"/>
      <w:kern w:val="0"/>
      <w:sz w:val="16"/>
      <w:szCs w:val="16"/>
    </w:rPr>
  </w:style>
  <w:style w:type="paragraph" w:customStyle="1" w:styleId="720">
    <w:name w:val="条文脚注"/>
    <w:basedOn w:val="1"/>
    <w:qFormat/>
    <w:uiPriority w:val="0"/>
    <w:pPr>
      <w:widowControl/>
      <w:snapToGrid w:val="0"/>
      <w:ind w:left="780" w:leftChars="200" w:hanging="360" w:hangingChars="200"/>
      <w:jc w:val="left"/>
    </w:pPr>
    <w:rPr>
      <w:rFonts w:ascii="宋体" w:hAnsi="Calibri"/>
      <w:kern w:val="0"/>
      <w:sz w:val="18"/>
    </w:rPr>
  </w:style>
  <w:style w:type="paragraph" w:customStyle="1" w:styleId="721">
    <w:name w:val="ZB2"/>
    <w:basedOn w:val="4"/>
    <w:next w:val="1"/>
    <w:qFormat/>
    <w:uiPriority w:val="0"/>
    <w:pPr>
      <w:keepLines w:val="0"/>
      <w:spacing w:before="120" w:after="120" w:line="480" w:lineRule="exact"/>
      <w:jc w:val="left"/>
    </w:pPr>
    <w:rPr>
      <w:rFonts w:ascii="Consolas" w:hAnsi="Consolas" w:eastAsia="方正黑体_GBK"/>
      <w:b w:val="0"/>
      <w:sz w:val="28"/>
    </w:rPr>
  </w:style>
  <w:style w:type="paragraph" w:customStyle="1" w:styleId="722">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723">
    <w:name w:val="ZB5"/>
    <w:basedOn w:val="1"/>
    <w:qFormat/>
    <w:uiPriority w:val="0"/>
    <w:pPr>
      <w:spacing w:line="400" w:lineRule="exact"/>
      <w:ind w:left="300" w:leftChars="300" w:firstLine="200" w:firstLineChars="200"/>
    </w:pPr>
    <w:rPr>
      <w:rFonts w:ascii="Consolas" w:hAnsi="Consolas" w:eastAsia="方正中等线简体"/>
      <w:color w:val="000000"/>
      <w:kern w:val="0"/>
      <w:sz w:val="22"/>
      <w:szCs w:val="20"/>
    </w:rPr>
  </w:style>
  <w:style w:type="paragraph" w:customStyle="1" w:styleId="724">
    <w:name w:val="03"/>
    <w:basedOn w:val="216"/>
    <w:qFormat/>
    <w:uiPriority w:val="0"/>
    <w:pPr>
      <w:ind w:firstLine="867" w:firstLineChars="413"/>
    </w:pPr>
  </w:style>
  <w:style w:type="paragraph" w:customStyle="1" w:styleId="725">
    <w:name w:val="标书首行缩进"/>
    <w:basedOn w:val="33"/>
    <w:qFormat/>
    <w:uiPriority w:val="0"/>
    <w:pPr>
      <w:spacing w:beforeLines="50" w:line="360" w:lineRule="auto"/>
      <w:ind w:firstLine="540" w:firstLineChars="200"/>
      <w:jc w:val="both"/>
    </w:pPr>
    <w:rPr>
      <w:rFonts w:ascii="Times New Roman" w:hAnsi="Times New Roman" w:eastAsia="宋体"/>
      <w:b w:val="0"/>
      <w:spacing w:val="30"/>
      <w:kern w:val="16"/>
      <w:sz w:val="21"/>
      <w:szCs w:val="21"/>
    </w:rPr>
  </w:style>
  <w:style w:type="paragraph" w:customStyle="1" w:styleId="726">
    <w:name w:val="注×："/>
    <w:qFormat/>
    <w:uiPriority w:val="0"/>
    <w:pPr>
      <w:widowControl w:val="0"/>
      <w:tabs>
        <w:tab w:val="left" w:pos="630"/>
      </w:tabs>
      <w:autoSpaceDE w:val="0"/>
      <w:autoSpaceDN w:val="0"/>
      <w:adjustRightInd w:val="0"/>
      <w:spacing w:line="360" w:lineRule="atLeast"/>
      <w:ind w:left="900" w:hanging="500"/>
      <w:jc w:val="both"/>
      <w:textAlignment w:val="baseline"/>
    </w:pPr>
    <w:rPr>
      <w:rFonts w:ascii="宋体" w:hAnsi="Times New Roman" w:eastAsia="宋体" w:cs="Times New Roman"/>
      <w:sz w:val="18"/>
      <w:szCs w:val="22"/>
      <w:lang w:val="en-US" w:eastAsia="zh-CN" w:bidi="ar-SA"/>
    </w:rPr>
  </w:style>
  <w:style w:type="paragraph" w:customStyle="1" w:styleId="727">
    <w:name w:val="xl46"/>
    <w:basedOn w:val="1"/>
    <w:semiHidden/>
    <w:qFormat/>
    <w:uiPriority w:val="0"/>
    <w:pPr>
      <w:widowControl/>
      <w:pBdr>
        <w:left w:val="single" w:color="auto" w:sz="4" w:space="0"/>
        <w:bottom w:val="single" w:color="auto" w:sz="4" w:space="0"/>
        <w:right w:val="single" w:color="auto" w:sz="4" w:space="0"/>
      </w:pBdr>
      <w:shd w:val="clear" w:color="auto" w:fill="C0C0C0"/>
      <w:topLinePunct/>
      <w:spacing w:before="100" w:beforeAutospacing="1" w:after="100" w:afterAutospacing="1"/>
      <w:jc w:val="center"/>
      <w:textAlignment w:val="center"/>
    </w:pPr>
    <w:rPr>
      <w:color w:val="000000"/>
      <w:kern w:val="0"/>
      <w:sz w:val="16"/>
      <w:szCs w:val="16"/>
    </w:rPr>
  </w:style>
  <w:style w:type="paragraph" w:customStyle="1" w:styleId="728">
    <w:name w:val="Char2 Char Char Char Char Char Char1"/>
    <w:basedOn w:val="1"/>
    <w:qFormat/>
    <w:uiPriority w:val="0"/>
    <w:pPr>
      <w:keepNext/>
      <w:widowControl/>
      <w:tabs>
        <w:tab w:val="left" w:pos="425"/>
      </w:tabs>
      <w:autoSpaceDE w:val="0"/>
      <w:autoSpaceDN w:val="0"/>
      <w:adjustRightInd w:val="0"/>
      <w:spacing w:before="80" w:after="80"/>
      <w:ind w:hanging="425"/>
    </w:pPr>
    <w:rPr>
      <w:rFonts w:ascii="Arial" w:hAnsi="Arial" w:cs="Arial"/>
      <w:sz w:val="20"/>
      <w:szCs w:val="20"/>
    </w:rPr>
  </w:style>
  <w:style w:type="paragraph" w:customStyle="1" w:styleId="729">
    <w:name w:val="标准书眉_偶数页"/>
    <w:basedOn w:val="422"/>
    <w:next w:val="1"/>
    <w:qFormat/>
    <w:uiPriority w:val="0"/>
    <w:pPr>
      <w:jc w:val="left"/>
    </w:pPr>
  </w:style>
  <w:style w:type="paragraph" w:customStyle="1" w:styleId="730">
    <w:name w:val="text"/>
    <w:basedOn w:val="1"/>
    <w:qFormat/>
    <w:uiPriority w:val="0"/>
    <w:pPr>
      <w:adjustRightInd w:val="0"/>
      <w:spacing w:before="120"/>
      <w:textAlignment w:val="baseline"/>
    </w:pPr>
    <w:rPr>
      <w:kern w:val="0"/>
      <w:sz w:val="26"/>
      <w:szCs w:val="20"/>
    </w:rPr>
  </w:style>
  <w:style w:type="paragraph" w:customStyle="1" w:styleId="731">
    <w:name w:val="表头A"/>
    <w:basedOn w:val="261"/>
    <w:qFormat/>
    <w:uiPriority w:val="0"/>
    <w:pPr>
      <w:topLinePunct w:val="0"/>
      <w:spacing w:line="312" w:lineRule="exact"/>
    </w:pPr>
    <w:rPr>
      <w:rFonts w:ascii="EU-F1"/>
      <w:kern w:val="21"/>
    </w:rPr>
  </w:style>
  <w:style w:type="paragraph" w:customStyle="1" w:styleId="732">
    <w:name w:val="Char Char Char Char"/>
    <w:basedOn w:val="1"/>
    <w:qFormat/>
    <w:uiPriority w:val="0"/>
    <w:rPr>
      <w:rFonts w:ascii="Tahoma" w:hAnsi="Tahoma"/>
      <w:sz w:val="24"/>
      <w:szCs w:val="20"/>
    </w:rPr>
  </w:style>
  <w:style w:type="paragraph" w:customStyle="1" w:styleId="733">
    <w:name w:val="工程建设无节条标题"/>
    <w:basedOn w:val="1"/>
    <w:next w:val="421"/>
    <w:qFormat/>
    <w:uiPriority w:val="0"/>
    <w:pPr>
      <w:numPr>
        <w:ilvl w:val="4"/>
        <w:numId w:val="21"/>
      </w:numPr>
      <w:tabs>
        <w:tab w:val="left" w:pos="735"/>
        <w:tab w:val="left" w:pos="1140"/>
      </w:tabs>
    </w:pPr>
  </w:style>
  <w:style w:type="paragraph" w:customStyle="1" w:styleId="734">
    <w:name w:val="font6"/>
    <w:basedOn w:val="1"/>
    <w:semiHidden/>
    <w:qFormat/>
    <w:uiPriority w:val="0"/>
    <w:pPr>
      <w:widowControl/>
      <w:topLinePunct/>
      <w:spacing w:before="100" w:beforeAutospacing="1" w:after="100" w:afterAutospacing="1"/>
      <w:jc w:val="left"/>
    </w:pPr>
    <w:rPr>
      <w:rFonts w:hint="eastAsia" w:ascii="宋体" w:hAnsi="宋体"/>
      <w:color w:val="000000"/>
      <w:kern w:val="0"/>
      <w:sz w:val="20"/>
      <w:szCs w:val="20"/>
    </w:rPr>
  </w:style>
  <w:style w:type="paragraph" w:customStyle="1" w:styleId="735">
    <w:name w:val="表项"/>
    <w:next w:val="565"/>
    <w:qFormat/>
    <w:uiPriority w:val="0"/>
    <w:pPr>
      <w:adjustRightInd w:val="0"/>
      <w:snapToGrid w:val="0"/>
      <w:spacing w:line="300" w:lineRule="auto"/>
      <w:jc w:val="center"/>
    </w:pPr>
    <w:rPr>
      <w:rFonts w:ascii="Arial" w:hAnsi="Arial" w:eastAsia="黑体" w:cs="Arial"/>
      <w:iCs/>
      <w:kern w:val="2"/>
      <w:sz w:val="16"/>
      <w:lang w:val="en-US" w:eastAsia="zh-CN" w:bidi="ar-SA"/>
    </w:rPr>
  </w:style>
  <w:style w:type="paragraph" w:customStyle="1" w:styleId="736">
    <w:name w:val="font7"/>
    <w:basedOn w:val="1"/>
    <w:semiHidden/>
    <w:qFormat/>
    <w:uiPriority w:val="0"/>
    <w:pPr>
      <w:widowControl/>
      <w:topLinePunct/>
      <w:spacing w:before="100" w:beforeAutospacing="1" w:after="100" w:afterAutospacing="1"/>
      <w:jc w:val="left"/>
    </w:pPr>
    <w:rPr>
      <w:color w:val="000000"/>
      <w:kern w:val="0"/>
      <w:sz w:val="20"/>
      <w:szCs w:val="20"/>
    </w:rPr>
  </w:style>
  <w:style w:type="paragraph" w:customStyle="1" w:styleId="737">
    <w:name w:val="TableContent"/>
    <w:qFormat/>
    <w:uiPriority w:val="0"/>
    <w:pPr>
      <w:spacing w:before="40" w:after="40"/>
      <w:jc w:val="both"/>
    </w:pPr>
    <w:rPr>
      <w:rFonts w:ascii="Arial" w:hAnsi="Arial" w:eastAsia="宋体" w:cs="Times New Roman"/>
      <w:kern w:val="44"/>
      <w:sz w:val="18"/>
      <w:szCs w:val="44"/>
      <w:lang w:val="en-US" w:eastAsia="zh-CN" w:bidi="ar-SA"/>
    </w:rPr>
  </w:style>
  <w:style w:type="paragraph" w:customStyle="1" w:styleId="738">
    <w:name w:val="1.1"/>
    <w:basedOn w:val="4"/>
    <w:next w:val="86"/>
    <w:qFormat/>
    <w:uiPriority w:val="0"/>
    <w:pPr>
      <w:spacing w:before="120" w:after="120" w:line="240" w:lineRule="auto"/>
    </w:pPr>
    <w:rPr>
      <w:rFonts w:ascii="Times New Roman" w:hAnsi="Times New Roman"/>
      <w:kern w:val="10"/>
      <w:sz w:val="28"/>
      <w:szCs w:val="20"/>
    </w:rPr>
  </w:style>
  <w:style w:type="paragraph" w:customStyle="1" w:styleId="739">
    <w:name w:val="条文说明"/>
    <w:basedOn w:val="491"/>
    <w:semiHidden/>
    <w:qFormat/>
    <w:uiPriority w:val="0"/>
    <w:pPr>
      <w:numPr>
        <w:ilvl w:val="0"/>
        <w:numId w:val="28"/>
      </w:numPr>
    </w:pPr>
  </w:style>
  <w:style w:type="paragraph" w:customStyle="1" w:styleId="740">
    <w:name w:val=" Char Char Char"/>
    <w:basedOn w:val="1"/>
    <w:qFormat/>
    <w:uiPriority w:val="0"/>
  </w:style>
  <w:style w:type="paragraph" w:customStyle="1" w:styleId="741">
    <w:name w:val="注："/>
    <w:next w:val="421"/>
    <w:qFormat/>
    <w:uiPriority w:val="0"/>
    <w:pPr>
      <w:widowControl w:val="0"/>
      <w:autoSpaceDE w:val="0"/>
      <w:autoSpaceDN w:val="0"/>
      <w:adjustRightInd w:val="0"/>
      <w:spacing w:line="360" w:lineRule="atLeast"/>
      <w:ind w:left="840" w:hanging="420"/>
      <w:jc w:val="both"/>
      <w:textAlignment w:val="baseline"/>
    </w:pPr>
    <w:rPr>
      <w:rFonts w:ascii="宋体" w:hAnsi="Times New Roman" w:eastAsia="宋体" w:cs="Times New Roman"/>
      <w:sz w:val="18"/>
      <w:szCs w:val="22"/>
      <w:lang w:val="en-US" w:eastAsia="zh-CN" w:bidi="ar-SA"/>
    </w:rPr>
  </w:style>
  <w:style w:type="paragraph" w:customStyle="1" w:styleId="742">
    <w:name w:val="表题"/>
    <w:qFormat/>
    <w:uiPriority w:val="0"/>
    <w:pPr>
      <w:keepNext/>
      <w:keepLines/>
      <w:adjustRightInd w:val="0"/>
      <w:snapToGrid w:val="0"/>
      <w:spacing w:before="80" w:line="360" w:lineRule="auto"/>
      <w:ind w:left="680"/>
      <w:jc w:val="center"/>
    </w:pPr>
    <w:rPr>
      <w:rFonts w:ascii="Arial" w:hAnsi="Arial" w:eastAsia="黑体" w:cs="Times New Roman"/>
      <w:sz w:val="16"/>
      <w:lang w:val="en-US" w:eastAsia="zh-CN" w:bidi="ar-SA"/>
    </w:rPr>
  </w:style>
  <w:style w:type="paragraph" w:customStyle="1" w:styleId="743">
    <w:name w:val="工程建设表标题"/>
    <w:basedOn w:val="538"/>
    <w:next w:val="421"/>
    <w:qFormat/>
    <w:uiPriority w:val="0"/>
    <w:pPr>
      <w:numPr>
        <w:ilvl w:val="7"/>
        <w:numId w:val="21"/>
      </w:numPr>
      <w:jc w:val="center"/>
      <w:outlineLvl w:val="9"/>
    </w:pPr>
    <w:rPr>
      <w:b/>
    </w:rPr>
  </w:style>
  <w:style w:type="paragraph" w:customStyle="1" w:styleId="744">
    <w:name w:val="附录章标题"/>
    <w:next w:val="421"/>
    <w:semiHidden/>
    <w:qFormat/>
    <w:uiPriority w:val="0"/>
    <w:pPr>
      <w:numPr>
        <w:ilvl w:val="1"/>
        <w:numId w:val="25"/>
      </w:numPr>
      <w:wordWrap w:val="0"/>
      <w:overflowPunct w:val="0"/>
      <w:autoSpaceDE w:val="0"/>
      <w:spacing w:before="50" w:beforeLines="50" w:after="50" w:afterLines="50"/>
      <w:jc w:val="both"/>
      <w:textAlignment w:val="baseline"/>
      <w:outlineLvl w:val="1"/>
    </w:pPr>
    <w:rPr>
      <w:rFonts w:ascii="黑体" w:hAnsi="Times New Roman" w:eastAsia="黑体" w:cs="Times New Roman"/>
      <w:b/>
      <w:kern w:val="21"/>
      <w:sz w:val="21"/>
      <w:lang w:val="en-US" w:eastAsia="zh-CN" w:bidi="ar-SA"/>
    </w:rPr>
  </w:style>
  <w:style w:type="paragraph" w:customStyle="1" w:styleId="745">
    <w:name w:val="样式 样式 样式 样式9 + 段前: 1 行 段后: 1 行 + 段前: 1 行 段后: 1 行 + 段前: 1 行 段后: ..."/>
    <w:basedOn w:val="1"/>
    <w:qFormat/>
    <w:uiPriority w:val="0"/>
    <w:pPr>
      <w:keepNext/>
      <w:keepLines/>
      <w:widowControl/>
      <w:numPr>
        <w:ilvl w:val="2"/>
        <w:numId w:val="29"/>
      </w:numPr>
      <w:spacing w:beforeLines="50" w:afterLines="50"/>
      <w:jc w:val="left"/>
      <w:outlineLvl w:val="2"/>
    </w:pPr>
    <w:rPr>
      <w:rFonts w:ascii="宋体" w:hAnsi="Calibri"/>
      <w:b/>
      <w:kern w:val="0"/>
      <w:sz w:val="32"/>
    </w:rPr>
  </w:style>
  <w:style w:type="paragraph" w:customStyle="1" w:styleId="746">
    <w:name w:val="目次1"/>
    <w:basedOn w:val="59"/>
    <w:qFormat/>
    <w:uiPriority w:val="0"/>
    <w:pPr>
      <w:tabs>
        <w:tab w:val="right" w:leader="middleDot" w:pos="9402"/>
      </w:tabs>
      <w:ind w:firstLine="227"/>
    </w:pPr>
    <w:rPr>
      <w:rFonts w:eastAsia="宋体"/>
      <w:b/>
      <w:kern w:val="0"/>
      <w:sz w:val="18"/>
      <w:szCs w:val="18"/>
    </w:rPr>
  </w:style>
  <w:style w:type="paragraph" w:customStyle="1" w:styleId="747">
    <w:name w:val="空行"/>
    <w:basedOn w:val="1"/>
    <w:qFormat/>
    <w:uiPriority w:val="0"/>
    <w:pPr>
      <w:topLinePunct/>
      <w:snapToGrid w:val="0"/>
      <w:ind w:firstLine="425"/>
    </w:pPr>
    <w:rPr>
      <w:szCs w:val="21"/>
    </w:rPr>
  </w:style>
  <w:style w:type="paragraph" w:customStyle="1" w:styleId="748">
    <w:name w:val="图片"/>
    <w:basedOn w:val="1"/>
    <w:qFormat/>
    <w:uiPriority w:val="0"/>
    <w:pPr>
      <w:topLinePunct/>
      <w:snapToGrid w:val="0"/>
      <w:spacing w:before="160" w:after="160"/>
      <w:jc w:val="center"/>
    </w:pPr>
    <w:rPr>
      <w:szCs w:val="21"/>
    </w:rPr>
  </w:style>
  <w:style w:type="paragraph" w:customStyle="1" w:styleId="749">
    <w:name w:val="p18"/>
    <w:basedOn w:val="1"/>
    <w:qFormat/>
    <w:uiPriority w:val="0"/>
    <w:pPr>
      <w:widowControl/>
      <w:spacing w:line="300" w:lineRule="atLeast"/>
    </w:pPr>
    <w:rPr>
      <w:rFonts w:ascii="EU-F1" w:hAnsi="宋体" w:eastAsia="EU-F1" w:cs="宋体"/>
      <w:kern w:val="0"/>
      <w:szCs w:val="21"/>
    </w:rPr>
  </w:style>
  <w:style w:type="paragraph" w:customStyle="1" w:styleId="750">
    <w:name w:val="样式1 标题 5 + 段前: 0.1 行 + 段前: 0.1 行"/>
    <w:basedOn w:val="1"/>
    <w:qFormat/>
    <w:uiPriority w:val="0"/>
    <w:pPr>
      <w:tabs>
        <w:tab w:val="left" w:pos="357"/>
        <w:tab w:val="left" w:pos="1134"/>
      </w:tabs>
      <w:spacing w:beforeLines="10" w:line="312" w:lineRule="auto"/>
    </w:pPr>
    <w:rPr>
      <w:szCs w:val="20"/>
    </w:rPr>
  </w:style>
  <w:style w:type="paragraph" w:customStyle="1" w:styleId="751">
    <w:name w:val="样式 样式5 + 段前: 5 磅 段后: 5 磅 行距: 单倍行距"/>
    <w:basedOn w:val="1"/>
    <w:qFormat/>
    <w:uiPriority w:val="0"/>
    <w:pPr>
      <w:keepNext/>
      <w:keepLines/>
      <w:widowControl/>
      <w:numPr>
        <w:ilvl w:val="1"/>
        <w:numId w:val="30"/>
      </w:numPr>
      <w:spacing w:beforeLines="50" w:afterLines="50"/>
      <w:jc w:val="left"/>
      <w:outlineLvl w:val="1"/>
    </w:pPr>
    <w:rPr>
      <w:rFonts w:ascii="宋体" w:hAnsi="Arial"/>
      <w:b/>
      <w:kern w:val="0"/>
      <w:sz w:val="32"/>
    </w:rPr>
  </w:style>
  <w:style w:type="paragraph" w:customStyle="1" w:styleId="752">
    <w:name w:val="正表格内容"/>
    <w:basedOn w:val="1"/>
    <w:qFormat/>
    <w:uiPriority w:val="0"/>
    <w:pPr>
      <w:widowControl/>
      <w:tabs>
        <w:tab w:val="left" w:pos="480"/>
      </w:tabs>
      <w:autoSpaceDE w:val="0"/>
      <w:autoSpaceDN w:val="0"/>
      <w:adjustRightInd w:val="0"/>
      <w:spacing w:line="360" w:lineRule="auto"/>
      <w:ind w:firstLine="459"/>
      <w:jc w:val="center"/>
      <w:textAlignment w:val="bottom"/>
    </w:pPr>
    <w:rPr>
      <w:rFonts w:ascii="宋体" w:hAnsi="宋体"/>
      <w:spacing w:val="10"/>
      <w:kern w:val="0"/>
      <w:sz w:val="18"/>
      <w:szCs w:val="20"/>
    </w:rPr>
  </w:style>
  <w:style w:type="paragraph" w:customStyle="1" w:styleId="753">
    <w:name w:val="0"/>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754">
    <w:name w:val="标准书眉一"/>
    <w:qFormat/>
    <w:uiPriority w:val="0"/>
    <w:pPr>
      <w:widowControl w:val="0"/>
      <w:adjustRightInd w:val="0"/>
      <w:spacing w:line="360" w:lineRule="atLeast"/>
      <w:jc w:val="both"/>
      <w:textAlignment w:val="baseline"/>
    </w:pPr>
    <w:rPr>
      <w:rFonts w:ascii="Times New Roman" w:hAnsi="Times New Roman" w:eastAsia="宋体" w:cs="Times New Roman"/>
      <w:sz w:val="22"/>
      <w:szCs w:val="22"/>
      <w:lang w:val="en-US" w:eastAsia="zh-CN" w:bidi="ar-SA"/>
    </w:rPr>
  </w:style>
  <w:style w:type="paragraph" w:customStyle="1" w:styleId="755">
    <w:name w:val="Char1 Char Char Char"/>
    <w:basedOn w:val="1"/>
    <w:qFormat/>
    <w:uiPriority w:val="0"/>
    <w:rPr>
      <w:rFonts w:ascii="Times New Roman" w:hAnsi="Times New Roman"/>
    </w:rPr>
  </w:style>
  <w:style w:type="paragraph" w:customStyle="1" w:styleId="756">
    <w:name w:val="默认段落字体 Para Char Char Char Char Char + Times New Roman"/>
    <w:basedOn w:val="568"/>
    <w:qFormat/>
    <w:uiPriority w:val="0"/>
    <w:pPr>
      <w:overflowPunct w:val="0"/>
      <w:topLinePunct/>
    </w:pPr>
    <w:rPr>
      <w:rFonts w:ascii="Times New Roman" w:hAnsi="Times New Roman"/>
      <w:b w:val="0"/>
      <w:sz w:val="21"/>
      <w:szCs w:val="21"/>
    </w:rPr>
  </w:style>
  <w:style w:type="paragraph" w:customStyle="1" w:styleId="757">
    <w:name w:val="目次"/>
    <w:basedOn w:val="3"/>
    <w:qFormat/>
    <w:uiPriority w:val="0"/>
    <w:pPr>
      <w:keepNext w:val="0"/>
      <w:tabs>
        <w:tab w:val="clear" w:pos="1830"/>
      </w:tabs>
      <w:topLinePunct/>
      <w:spacing w:line="1200" w:lineRule="auto"/>
      <w:ind w:left="0" w:firstLine="0"/>
      <w:jc w:val="center"/>
    </w:pPr>
    <w:rPr>
      <w:rFonts w:ascii="Times New Roman" w:hAnsi="Times New Roman" w:eastAsia="黑体"/>
      <w:sz w:val="32"/>
      <w:lang w:bidi="ar-SA"/>
    </w:rPr>
  </w:style>
  <w:style w:type="paragraph" w:customStyle="1" w:styleId="758">
    <w:name w:val="批注主题 Char Char"/>
    <w:basedOn w:val="27"/>
    <w:next w:val="27"/>
    <w:semiHidden/>
    <w:qFormat/>
    <w:uiPriority w:val="0"/>
    <w:rPr>
      <w:b/>
      <w:szCs w:val="20"/>
    </w:rPr>
  </w:style>
  <w:style w:type="paragraph" w:customStyle="1" w:styleId="759">
    <w:name w:val="_Style 757"/>
    <w:basedOn w:val="3"/>
    <w:next w:val="1"/>
    <w:qFormat/>
    <w:uiPriority w:val="0"/>
    <w:pPr>
      <w:keepLines/>
      <w:tabs>
        <w:tab w:val="clear" w:pos="1830"/>
      </w:tabs>
      <w:spacing w:before="340" w:after="330" w:line="578" w:lineRule="auto"/>
      <w:ind w:left="0" w:firstLine="0"/>
      <w:outlineLvl w:val="9"/>
    </w:pPr>
    <w:rPr>
      <w:rFonts w:ascii="Calibri" w:hAnsi="Calibri" w:eastAsia="宋体"/>
      <w:b w:val="0"/>
      <w:bCs/>
      <w:kern w:val="44"/>
      <w:sz w:val="44"/>
      <w:szCs w:val="44"/>
      <w:lang w:bidi="ar-SA"/>
    </w:rPr>
  </w:style>
  <w:style w:type="paragraph" w:customStyle="1" w:styleId="760">
    <w:name w:val="工程建设公式标题"/>
    <w:basedOn w:val="538"/>
    <w:semiHidden/>
    <w:qFormat/>
    <w:uiPriority w:val="0"/>
    <w:pPr>
      <w:numPr>
        <w:ilvl w:val="1"/>
        <w:numId w:val="31"/>
      </w:numPr>
      <w:tabs>
        <w:tab w:val="clear" w:pos="720"/>
        <w:tab w:val="clear" w:pos="1140"/>
      </w:tabs>
      <w:ind w:left="288" w:firstLine="288"/>
      <w:jc w:val="center"/>
      <w:outlineLvl w:val="6"/>
    </w:pPr>
  </w:style>
  <w:style w:type="paragraph" w:customStyle="1" w:styleId="761">
    <w:name w:val="样式7"/>
    <w:basedOn w:val="1"/>
    <w:qFormat/>
    <w:uiPriority w:val="0"/>
    <w:pPr>
      <w:snapToGrid w:val="0"/>
    </w:pPr>
  </w:style>
  <w:style w:type="paragraph" w:customStyle="1" w:styleId="762">
    <w:name w:val="p19"/>
    <w:basedOn w:val="1"/>
    <w:qFormat/>
    <w:uiPriority w:val="0"/>
    <w:pPr>
      <w:widowControl/>
    </w:pPr>
    <w:rPr>
      <w:rFonts w:ascii="宋体" w:hAnsi="宋体" w:cs="宋体"/>
      <w:kern w:val="0"/>
      <w:szCs w:val="21"/>
    </w:rPr>
  </w:style>
  <w:style w:type="paragraph" w:customStyle="1" w:styleId="763">
    <w:name w:val="xl29"/>
    <w:basedOn w:val="1"/>
    <w:qFormat/>
    <w:uiPriority w:val="0"/>
    <w:pPr>
      <w:widowControl/>
      <w:spacing w:before="100" w:beforeAutospacing="1" w:after="100" w:afterAutospacing="1"/>
      <w:jc w:val="center"/>
      <w:textAlignment w:val="top"/>
    </w:pPr>
    <w:rPr>
      <w:rFonts w:ascii="Arial Unicode MS" w:hAnsi="Arial Unicode MS" w:eastAsia="Arial Unicode MS" w:cs="Arial Unicode MS"/>
      <w:color w:val="FF6600"/>
      <w:kern w:val="0"/>
      <w:szCs w:val="21"/>
    </w:rPr>
  </w:style>
  <w:style w:type="paragraph" w:customStyle="1" w:styleId="764">
    <w:name w:val=" Char Char Char Char Char Char Char"/>
    <w:basedOn w:val="1"/>
    <w:semiHidden/>
    <w:qFormat/>
    <w:uiPriority w:val="0"/>
  </w:style>
  <w:style w:type="paragraph" w:customStyle="1" w:styleId="765">
    <w:name w:val="KD_TabContent"/>
    <w:basedOn w:val="1"/>
    <w:next w:val="1"/>
    <w:qFormat/>
    <w:uiPriority w:val="0"/>
    <w:rPr>
      <w:rFonts w:ascii="Calibri" w:hAnsi="Calibri"/>
    </w:rPr>
  </w:style>
  <w:style w:type="paragraph" w:customStyle="1" w:styleId="766">
    <w:name w:val="三级标题"/>
    <w:basedOn w:val="6"/>
    <w:qFormat/>
    <w:uiPriority w:val="0"/>
    <w:pPr>
      <w:topLinePunct/>
      <w:adjustRightInd w:val="0"/>
      <w:spacing w:before="50" w:beforeLines="50" w:after="50" w:afterLines="50" w:line="240" w:lineRule="auto"/>
      <w:ind w:firstLine="200" w:firstLineChars="200"/>
      <w:jc w:val="left"/>
      <w:textAlignment w:val="baseline"/>
    </w:pPr>
    <w:rPr>
      <w:kern w:val="0"/>
      <w:sz w:val="24"/>
      <w:szCs w:val="24"/>
    </w:rPr>
  </w:style>
  <w:style w:type="paragraph" w:customStyle="1" w:styleId="767">
    <w:name w:val="CM38"/>
    <w:basedOn w:val="193"/>
    <w:next w:val="193"/>
    <w:qFormat/>
    <w:uiPriority w:val="0"/>
    <w:pPr>
      <w:spacing w:line="320" w:lineRule="atLeast"/>
    </w:pPr>
    <w:rPr>
      <w:rFonts w:ascii="Times New Roman" w:hAnsi="Calibri"/>
      <w:color w:val="auto"/>
      <w:szCs w:val="22"/>
    </w:rPr>
  </w:style>
  <w:style w:type="paragraph" w:customStyle="1" w:styleId="768">
    <w:name w:val="Table_Head"/>
    <w:basedOn w:val="1"/>
    <w:qFormat/>
    <w:uiPriority w:val="0"/>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80" w:after="80" w:line="360" w:lineRule="auto"/>
      <w:ind w:firstLine="459"/>
      <w:jc w:val="center"/>
    </w:pPr>
    <w:rPr>
      <w:b/>
      <w:spacing w:val="10"/>
      <w:kern w:val="0"/>
      <w:sz w:val="22"/>
      <w:szCs w:val="20"/>
      <w:lang w:val="en-GB"/>
    </w:rPr>
  </w:style>
  <w:style w:type="paragraph" w:customStyle="1" w:styleId="769">
    <w:name w:val="xl30"/>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textAlignment w:val="center"/>
    </w:pPr>
    <w:rPr>
      <w:kern w:val="0"/>
      <w:sz w:val="16"/>
      <w:szCs w:val="16"/>
    </w:rPr>
  </w:style>
  <w:style w:type="paragraph" w:customStyle="1" w:styleId="770">
    <w:name w:val="xl32"/>
    <w:basedOn w:val="1"/>
    <w:semiHidden/>
    <w:qFormat/>
    <w:uiPriority w:val="0"/>
    <w:pPr>
      <w:widowControl/>
      <w:pBdr>
        <w:top w:val="single" w:color="auto" w:sz="4" w:space="0"/>
        <w:left w:val="single" w:color="auto" w:sz="4" w:space="0"/>
        <w:bottom w:val="single" w:color="auto" w:sz="4" w:space="0"/>
        <w:right w:val="single" w:color="auto" w:sz="4" w:space="0"/>
      </w:pBdr>
      <w:topLinePunct/>
      <w:spacing w:before="100" w:beforeAutospacing="1" w:after="100" w:afterAutospacing="1"/>
      <w:jc w:val="center"/>
    </w:pPr>
    <w:rPr>
      <w:kern w:val="0"/>
      <w:sz w:val="16"/>
      <w:szCs w:val="16"/>
    </w:rPr>
  </w:style>
  <w:style w:type="paragraph" w:customStyle="1" w:styleId="771">
    <w:name w:val="样式 报告标题1"/>
    <w:basedOn w:val="1"/>
    <w:qFormat/>
    <w:uiPriority w:val="0"/>
    <w:pPr>
      <w:keepNext/>
      <w:keepLines/>
      <w:spacing w:before="120" w:line="300" w:lineRule="auto"/>
      <w:outlineLvl w:val="0"/>
    </w:pPr>
    <w:rPr>
      <w:b/>
      <w:bCs/>
      <w:sz w:val="32"/>
      <w:szCs w:val="32"/>
    </w:rPr>
  </w:style>
  <w:style w:type="paragraph" w:customStyle="1" w:styleId="772">
    <w:name w:val="样式 样式 报告标题2 + 两端对齐 + 加粗"/>
    <w:basedOn w:val="1"/>
    <w:qFormat/>
    <w:uiPriority w:val="0"/>
    <w:pPr>
      <w:keepNext/>
      <w:keepLines/>
      <w:spacing w:before="156" w:beforeLines="50"/>
      <w:jc w:val="left"/>
      <w:outlineLvl w:val="0"/>
    </w:pPr>
    <w:rPr>
      <w:rFonts w:ascii="宋体" w:hAnsi="宋体" w:cs="宋体"/>
      <w:b/>
      <w:bCs/>
      <w:sz w:val="24"/>
      <w:szCs w:val="20"/>
    </w:rPr>
  </w:style>
  <w:style w:type="paragraph" w:customStyle="1" w:styleId="773">
    <w:name w:val="Plain Text"/>
    <w:basedOn w:val="1"/>
    <w:qFormat/>
    <w:uiPriority w:val="0"/>
    <w:pPr>
      <w:adjustRightInd w:val="0"/>
      <w:textAlignment w:val="baseline"/>
    </w:pPr>
    <w:rPr>
      <w:rFonts w:ascii="宋体"/>
      <w:kern w:val="0"/>
      <w:szCs w:val="20"/>
    </w:rPr>
  </w:style>
  <w:style w:type="paragraph" w:customStyle="1" w:styleId="774">
    <w:name w:val="Char2 Char Char Char Char Char Char11"/>
    <w:basedOn w:val="1"/>
    <w:qFormat/>
    <w:uiPriority w:val="0"/>
    <w:pPr>
      <w:keepNext/>
      <w:widowControl/>
      <w:tabs>
        <w:tab w:val="left" w:pos="425"/>
      </w:tabs>
      <w:autoSpaceDE w:val="0"/>
      <w:autoSpaceDN w:val="0"/>
      <w:adjustRightInd w:val="0"/>
      <w:spacing w:before="80" w:after="80"/>
      <w:ind w:hanging="425"/>
    </w:pPr>
    <w:rPr>
      <w:rFonts w:ascii="Arial" w:hAnsi="Arial" w:cs="Arial"/>
      <w:sz w:val="20"/>
      <w:szCs w:val="20"/>
    </w:rPr>
  </w:style>
  <w:style w:type="paragraph" w:customStyle="1" w:styleId="775">
    <w:name w:val="术语定义二级条标题"/>
    <w:basedOn w:val="508"/>
    <w:next w:val="421"/>
    <w:semiHidden/>
    <w:qFormat/>
    <w:uiPriority w:val="0"/>
  </w:style>
  <w:style w:type="paragraph" w:customStyle="1" w:styleId="776">
    <w:name w:val="框下空行"/>
    <w:basedOn w:val="472"/>
    <w:next w:val="472"/>
    <w:qFormat/>
    <w:uiPriority w:val="0"/>
    <w:pPr>
      <w:spacing w:before="0" w:after="0" w:line="200" w:lineRule="exact"/>
    </w:pPr>
  </w:style>
  <w:style w:type="paragraph" w:customStyle="1" w:styleId="777">
    <w:name w:val="001"/>
    <w:basedOn w:val="458"/>
    <w:qFormat/>
    <w:uiPriority w:val="0"/>
  </w:style>
  <w:style w:type="table" w:customStyle="1" w:styleId="778">
    <w:name w:val="表样式"/>
    <w:basedOn w:val="87"/>
    <w:qFormat/>
    <w:uiPriority w:val="0"/>
    <w:pPr>
      <w:jc w:val="both"/>
    </w:pPr>
    <w:rPr>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auto"/>
      <w:vAlign w:val="center"/>
    </w:tcPr>
  </w:style>
  <w:style w:type="paragraph" w:customStyle="1" w:styleId="779">
    <w:name w:val="2z"/>
    <w:basedOn w:val="253"/>
    <w:qFormat/>
    <w:uiPriority w:val="99"/>
    <w:pPr>
      <w:spacing w:line="480" w:lineRule="auto"/>
    </w:pPr>
    <w:rPr>
      <w:rFonts w:hAnsi="Calibri"/>
    </w:rPr>
  </w:style>
  <w:style w:type="character" w:customStyle="1" w:styleId="780">
    <w:name w:val="z Char"/>
    <w:basedOn w:val="132"/>
    <w:link w:val="781"/>
    <w:qFormat/>
    <w:locked/>
    <w:uiPriority w:val="99"/>
    <w:rPr>
      <w:rFonts w:ascii="EU-F1" w:hAnsi="Calibri" w:eastAsia="EU-F1"/>
      <w:bCs/>
      <w:kern w:val="0"/>
      <w:sz w:val="24"/>
    </w:rPr>
  </w:style>
  <w:style w:type="paragraph" w:customStyle="1" w:styleId="781">
    <w:name w:val="z"/>
    <w:basedOn w:val="1"/>
    <w:link w:val="780"/>
    <w:qFormat/>
    <w:uiPriority w:val="99"/>
    <w:pPr>
      <w:overflowPunct w:val="0"/>
      <w:spacing w:line="312" w:lineRule="exact"/>
    </w:pPr>
    <w:rPr>
      <w:rFonts w:ascii="EU-F1" w:hAnsi="Calibri" w:eastAsia="EU-F1"/>
      <w:bCs/>
      <w:kern w:val="0"/>
      <w:sz w:val="24"/>
    </w:rPr>
  </w:style>
  <w:style w:type="paragraph" w:customStyle="1" w:styleId="782">
    <w:name w:val="2级标题"/>
    <w:basedOn w:val="783"/>
    <w:semiHidden/>
    <w:qFormat/>
    <w:uiPriority w:val="0"/>
    <w:pPr>
      <w:tabs>
        <w:tab w:val="left" w:pos="1830"/>
      </w:tabs>
      <w:spacing w:before="0" w:beforeLines="0" w:after="0" w:afterLines="0"/>
      <w:ind w:firstLineChars="0"/>
    </w:pPr>
    <w:rPr>
      <w:rFonts w:ascii="EU-F1"/>
      <w:bCs w:val="0"/>
      <w:kern w:val="21"/>
      <w:szCs w:val="21"/>
    </w:rPr>
  </w:style>
  <w:style w:type="paragraph" w:customStyle="1" w:styleId="783">
    <w:name w:val="D2a"/>
    <w:basedOn w:val="4"/>
    <w:qFormat/>
    <w:uiPriority w:val="0"/>
    <w:pPr>
      <w:spacing w:before="120" w:beforeLines="0" w:after="260" w:afterLines="0" w:line="312" w:lineRule="exact"/>
      <w:ind w:firstLine="0"/>
    </w:pPr>
    <w:rPr>
      <w:rFonts w:ascii="黑体" w:hAnsi="宋体"/>
      <w:color w:val="000000"/>
      <w:szCs w:val="32"/>
    </w:rPr>
  </w:style>
  <w:style w:type="paragraph" w:customStyle="1" w:styleId="784">
    <w:name w:val="v3级标题"/>
    <w:basedOn w:val="785"/>
    <w:qFormat/>
    <w:uiPriority w:val="0"/>
    <w:pPr>
      <w:ind w:firstLine="420"/>
    </w:pPr>
    <w:rPr>
      <w:rFonts w:ascii="Times New Roman"/>
    </w:rPr>
  </w:style>
  <w:style w:type="paragraph" w:customStyle="1" w:styleId="785">
    <w:name w:val="3级标题"/>
    <w:basedOn w:val="218"/>
    <w:semiHidden/>
    <w:qFormat/>
    <w:uiPriority w:val="0"/>
    <w:pPr>
      <w:outlineLvl w:val="2"/>
    </w:pPr>
    <w:rPr>
      <w:kern w:val="21"/>
    </w:rPr>
  </w:style>
  <w:style w:type="paragraph" w:customStyle="1" w:styleId="786">
    <w:name w:val="v4级"/>
    <w:basedOn w:val="787"/>
    <w:qFormat/>
    <w:uiPriority w:val="0"/>
    <w:pPr>
      <w:ind w:firstLine="420"/>
    </w:pPr>
    <w:rPr>
      <w:rFonts w:ascii="Times New Roman"/>
    </w:rPr>
  </w:style>
  <w:style w:type="paragraph" w:customStyle="1" w:styleId="787">
    <w:name w:val="4级标题"/>
    <w:basedOn w:val="788"/>
    <w:semiHidden/>
    <w:qFormat/>
    <w:uiPriority w:val="0"/>
    <w:pPr>
      <w:outlineLvl w:val="3"/>
    </w:pPr>
    <w:rPr>
      <w:bCs/>
    </w:rPr>
  </w:style>
  <w:style w:type="paragraph" w:customStyle="1" w:styleId="788">
    <w:name w:val="22"/>
    <w:basedOn w:val="1"/>
    <w:qFormat/>
    <w:uiPriority w:val="0"/>
    <w:pPr>
      <w:topLinePunct/>
      <w:spacing w:line="312" w:lineRule="exact"/>
    </w:pPr>
    <w:rPr>
      <w:rFonts w:ascii="EU-F1" w:eastAsia="黑体"/>
      <w:color w:val="000000"/>
      <w:kern w:val="21"/>
      <w:szCs w:val="21"/>
    </w:rPr>
  </w:style>
  <w:style w:type="paragraph" w:customStyle="1" w:styleId="789">
    <w:name w:val="v2级"/>
    <w:basedOn w:val="782"/>
    <w:qFormat/>
    <w:uiPriority w:val="0"/>
    <w:rPr>
      <w:rFonts w:ascii="Times New Roman" w:hAnsi="Times New Roman"/>
    </w:rPr>
  </w:style>
  <w:style w:type="paragraph" w:customStyle="1" w:styleId="790">
    <w:name w:val="_Style 23"/>
    <w:basedOn w:val="3"/>
    <w:next w:val="1"/>
    <w:qFormat/>
    <w:uiPriority w:val="39"/>
    <w:pPr>
      <w:keepLines/>
      <w:overflowPunct/>
      <w:autoSpaceDE/>
      <w:autoSpaceDN/>
      <w:adjustRightInd/>
      <w:spacing w:before="480" w:line="276" w:lineRule="auto"/>
      <w:ind w:firstLine="0"/>
      <w:textAlignment w:val="auto"/>
      <w:outlineLvl w:val="9"/>
    </w:pPr>
    <w:rPr>
      <w:rFonts w:ascii="Cambria" w:hAnsi="Cambria" w:eastAsia="宋体" w:cs="Times New Roman"/>
      <w:bCs/>
      <w:color w:val="365F91"/>
      <w:kern w:val="0"/>
      <w:sz w:val="28"/>
      <w:szCs w:val="28"/>
      <w:lang w:val="en-US" w:eastAsia="zh-CN"/>
    </w:rPr>
  </w:style>
  <w:style w:type="paragraph" w:customStyle="1" w:styleId="791">
    <w:name w:val="Bg"/>
    <w:basedOn w:val="1"/>
    <w:qFormat/>
    <w:uiPriority w:val="0"/>
    <w:pPr>
      <w:widowControl w:val="0"/>
      <w:topLinePunct/>
      <w:snapToGrid w:val="0"/>
      <w:spacing w:before="60" w:after="60" w:line="240" w:lineRule="auto"/>
      <w:jc w:val="center"/>
    </w:pPr>
    <w:rPr>
      <w:rFonts w:ascii="Times New Roman" w:hAnsi="Times New Roman"/>
      <w:kern w:val="2"/>
      <w:sz w:val="18"/>
      <w:szCs w:val="20"/>
    </w:rPr>
  </w:style>
  <w:style w:type="paragraph" w:customStyle="1" w:styleId="792">
    <w:name w:val="_Style 26"/>
    <w:basedOn w:val="3"/>
    <w:next w:val="1"/>
    <w:qFormat/>
    <w:uiPriority w:val="39"/>
    <w:pPr>
      <w:keepLines/>
      <w:overflowPunct/>
      <w:autoSpaceDE/>
      <w:autoSpaceDN/>
      <w:adjustRightInd/>
      <w:spacing w:before="480" w:line="276" w:lineRule="auto"/>
      <w:ind w:firstLine="0"/>
      <w:textAlignment w:val="auto"/>
      <w:outlineLvl w:val="9"/>
    </w:pPr>
    <w:rPr>
      <w:rFonts w:ascii="Cambria" w:hAnsi="Cambria" w:eastAsia="宋体" w:cs="Times New Roman"/>
      <w:bCs/>
      <w:color w:val="365F91"/>
      <w:kern w:val="0"/>
      <w:sz w:val="28"/>
      <w:szCs w:val="28"/>
      <w:lang w:val="en-US" w:eastAsia="zh-CN"/>
    </w:rPr>
  </w:style>
  <w:style w:type="paragraph" w:customStyle="1" w:styleId="793">
    <w:name w:val="样式 标题 2 + 宋体 非加粗"/>
    <w:basedOn w:val="4"/>
    <w:qFormat/>
    <w:uiPriority w:val="0"/>
    <w:rPr>
      <w:rFonts w:ascii="宋体" w:hAnsi="宋体"/>
      <w:kern w:val="0"/>
    </w:rPr>
  </w:style>
  <w:style w:type="paragraph" w:customStyle="1" w:styleId="794">
    <w:name w:val="TOC Heading"/>
    <w:basedOn w:val="3"/>
    <w:next w:val="1"/>
    <w:unhideWhenUsed/>
    <w:qFormat/>
    <w:uiPriority w:val="39"/>
    <w:pPr>
      <w:keepLines/>
      <w:overflowPunct/>
      <w:autoSpaceDE/>
      <w:autoSpaceDN/>
      <w:adjustRightInd/>
      <w:spacing w:before="240" w:line="259" w:lineRule="auto"/>
      <w:ind w:firstLine="0"/>
      <w:textAlignment w:val="auto"/>
      <w:outlineLvl w:val="9"/>
    </w:pPr>
    <w:rPr>
      <w:rFonts w:ascii="Cambria" w:hAnsi="Cambria" w:eastAsia="宋体" w:cs="Times New Roman"/>
      <w:color w:val="366091"/>
      <w:kern w:val="0"/>
      <w:sz w:val="32"/>
      <w:szCs w:val="32"/>
    </w:rPr>
  </w:style>
  <w:style w:type="character" w:customStyle="1" w:styleId="795">
    <w:name w:val="style4"/>
    <w:basedOn w:val="132"/>
    <w:qFormat/>
    <w:uiPriority w:val="0"/>
  </w:style>
  <w:style w:type="paragraph" w:customStyle="1" w:styleId="796">
    <w:name w:val="样式 标题 1 + 黑体 三号 非加粗"/>
    <w:basedOn w:val="3"/>
    <w:qFormat/>
    <w:uiPriority w:val="0"/>
    <w:rPr>
      <w:rFonts w:ascii="黑体" w:hAnsi="黑体" w:eastAsia="黑体"/>
      <w:sz w:val="32"/>
    </w:rPr>
  </w:style>
  <w:style w:type="paragraph" w:customStyle="1" w:styleId="797">
    <w:name w:val="_Style 4"/>
    <w:basedOn w:val="3"/>
    <w:next w:val="1"/>
    <w:qFormat/>
    <w:uiPriority w:val="39"/>
    <w:pPr>
      <w:keepLines/>
      <w:overflowPunct/>
      <w:autoSpaceDE/>
      <w:autoSpaceDN/>
      <w:adjustRightInd/>
      <w:spacing w:before="480" w:line="276" w:lineRule="auto"/>
      <w:ind w:firstLine="0"/>
      <w:textAlignment w:val="auto"/>
      <w:outlineLvl w:val="9"/>
    </w:pPr>
    <w:rPr>
      <w:rFonts w:ascii="Cambria" w:hAnsi="Cambria" w:eastAsia="宋体" w:cs="Times New Roman"/>
      <w:bCs/>
      <w:color w:val="365F91"/>
      <w:kern w:val="0"/>
      <w:sz w:val="28"/>
      <w:szCs w:val="28"/>
      <w:lang w:val="en-US" w:eastAsia="zh-CN"/>
    </w:rPr>
  </w:style>
  <w:style w:type="paragraph" w:customStyle="1" w:styleId="798">
    <w:name w:val="b"/>
    <w:basedOn w:val="261"/>
    <w:qFormat/>
    <w:uiPriority w:val="0"/>
    <w:pPr>
      <w:tabs>
        <w:tab w:val="center" w:pos="4706"/>
        <w:tab w:val="right" w:pos="9044"/>
      </w:tabs>
    </w:pPr>
    <w:rPr>
      <w:rFonts w:ascii="Arial" w:hAnsi="Arial"/>
    </w:rPr>
  </w:style>
  <w:style w:type="paragraph" w:customStyle="1" w:styleId="799">
    <w:name w:val="r"/>
    <w:basedOn w:val="1"/>
    <w:qFormat/>
    <w:uiPriority w:val="0"/>
    <w:pPr>
      <w:widowControl/>
      <w:snapToGrid w:val="0"/>
      <w:spacing w:before="60" w:after="60"/>
      <w:jc w:val="center"/>
    </w:pPr>
    <w:rPr>
      <w:sz w:val="18"/>
      <w:szCs w:val="18"/>
    </w:rPr>
  </w:style>
  <w:style w:type="paragraph" w:customStyle="1" w:styleId="800">
    <w:name w:val="_Style 6"/>
    <w:basedOn w:val="3"/>
    <w:next w:val="1"/>
    <w:unhideWhenUsed/>
    <w:qFormat/>
    <w:uiPriority w:val="39"/>
    <w:pPr>
      <w:keepLines/>
      <w:overflowPunct/>
      <w:autoSpaceDE/>
      <w:autoSpaceDN/>
      <w:adjustRightInd/>
      <w:spacing w:before="480" w:line="276" w:lineRule="auto"/>
      <w:ind w:firstLine="0"/>
      <w:textAlignment w:val="auto"/>
      <w:outlineLvl w:val="9"/>
    </w:pPr>
    <w:rPr>
      <w:rFonts w:ascii="Cambria" w:hAnsi="Cambria" w:eastAsia="宋体" w:cs="Times New Roman"/>
      <w:bCs/>
      <w:color w:val="365F91"/>
      <w:kern w:val="0"/>
      <w:sz w:val="28"/>
      <w:szCs w:val="28"/>
    </w:rPr>
  </w:style>
  <w:style w:type="paragraph" w:customStyle="1" w:styleId="801">
    <w:name w:val=" Char Char Char1 Char Char Char Char"/>
    <w:basedOn w:val="1"/>
    <w:qFormat/>
    <w:uiPriority w:val="0"/>
    <w:pPr>
      <w:topLinePunct w:val="0"/>
    </w:pPr>
  </w:style>
  <w:style w:type="paragraph" w:customStyle="1" w:styleId="802">
    <w:name w:val="列项——（一级）"/>
    <w:qFormat/>
    <w:uiPriority w:val="99"/>
    <w:pPr>
      <w:widowControl w:val="0"/>
      <w:numPr>
        <w:ilvl w:val="0"/>
        <w:numId w:val="32"/>
      </w:numPr>
      <w:jc w:val="both"/>
    </w:pPr>
    <w:rPr>
      <w:rFonts w:ascii="宋体" w:hAnsi="Times New Roman" w:eastAsia="宋体" w:cs="宋体"/>
      <w:sz w:val="21"/>
      <w:szCs w:val="21"/>
      <w:lang w:val="en-US" w:eastAsia="zh-CN" w:bidi="ar-SA"/>
    </w:rPr>
  </w:style>
  <w:style w:type="paragraph" w:customStyle="1" w:styleId="803">
    <w:name w:val="列项●（二级）"/>
    <w:qFormat/>
    <w:uiPriority w:val="99"/>
    <w:pPr>
      <w:numPr>
        <w:ilvl w:val="1"/>
        <w:numId w:val="32"/>
      </w:numPr>
      <w:tabs>
        <w:tab w:val="left" w:pos="840"/>
      </w:tabs>
      <w:jc w:val="both"/>
    </w:pPr>
    <w:rPr>
      <w:rFonts w:ascii="宋体" w:hAnsi="Times New Roman" w:eastAsia="宋体" w:cs="宋体"/>
      <w:sz w:val="21"/>
      <w:szCs w:val="21"/>
      <w:lang w:val="en-US" w:eastAsia="zh-CN" w:bidi="ar-SA"/>
    </w:rPr>
  </w:style>
  <w:style w:type="paragraph" w:customStyle="1" w:styleId="804">
    <w:name w:val="PlainText"/>
    <w:basedOn w:val="1"/>
    <w:qFormat/>
    <w:uiPriority w:val="0"/>
    <w:pPr>
      <w:jc w:val="both"/>
      <w:textAlignment w:val="baseline"/>
    </w:pPr>
    <w:rPr>
      <w:rFonts w:ascii="宋体" w:hAnsi="Courier New" w:eastAsia="仿宋_GB2312"/>
      <w:kern w:val="2"/>
      <w:sz w:val="24"/>
      <w:lang w:val="en-US" w:eastAsia="zh-CN" w:bidi="ar-SA"/>
    </w:rPr>
  </w:style>
  <w:style w:type="paragraph" w:customStyle="1" w:styleId="805">
    <w:name w:val="正文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80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07">
    <w:name w:val="页脚1"/>
    <w:qFormat/>
    <w:uiPriority w:val="0"/>
    <w:pPr>
      <w:widowControl w:val="0"/>
      <w:tabs>
        <w:tab w:val="center" w:pos="4153"/>
        <w:tab w:val="right" w:pos="8306"/>
      </w:tabs>
      <w:snapToGrid w:val="0"/>
      <w:jc w:val="left"/>
    </w:pPr>
    <w:rPr>
      <w:rFonts w:ascii="Calibri" w:hAnsi="Calibri" w:eastAsia="宋体" w:cs="Times New Roman"/>
      <w:kern w:val="0"/>
      <w:sz w:val="18"/>
      <w:lang w:val="en-US" w:eastAsia="zh-CN" w:bidi="ar-SA"/>
    </w:rPr>
  </w:style>
  <w:style w:type="character" w:customStyle="1" w:styleId="808">
    <w:name w:val="页码11"/>
    <w:qFormat/>
    <w:uiPriority w:val="0"/>
  </w:style>
  <w:style w:type="paragraph" w:customStyle="1" w:styleId="809">
    <w:name w:val="其他标准标志"/>
    <w:basedOn w:val="447"/>
    <w:qFormat/>
    <w:uiPriority w:val="99"/>
    <w:pPr>
      <w:framePr w:w="6101" w:wrap="auto" w:vAnchor="page" w:hAnchor="page" w:x="4673" w:y="942"/>
    </w:pPr>
    <w:rPr>
      <w:w w:val="130"/>
    </w:rPr>
  </w:style>
  <w:style w:type="paragraph" w:customStyle="1" w:styleId="810">
    <w:name w:val="其他发布日期"/>
    <w:basedOn w:val="673"/>
    <w:qFormat/>
    <w:uiPriority w:val="99"/>
    <w:pPr>
      <w:framePr w:wrap="auto" w:vAnchor="page" w:hAnchor="text" w:x="1419" w:y="1"/>
    </w:pPr>
    <w:rPr>
      <w:rFonts w:ascii="Times New Roman" w:hAnsi="Times New Roman" w:eastAsia="黑体" w:cs="Times New Roman"/>
      <w:kern w:val="0"/>
      <w:sz w:val="28"/>
      <w:szCs w:val="28"/>
      <w:lang w:val="en-US" w:eastAsia="zh-CN" w:bidi="ar-SA"/>
    </w:rPr>
  </w:style>
  <w:style w:type="paragraph" w:customStyle="1" w:styleId="811">
    <w:name w:val="其他实施日期"/>
    <w:basedOn w:val="698"/>
    <w:qFormat/>
    <w:uiPriority w:val="99"/>
    <w:pPr>
      <w:framePr w:wrap="auto" w:vAnchor="margin" w:hAnchor="text" w:y="1"/>
      <w:jc w:val="right"/>
    </w:pPr>
    <w:rPr>
      <w:rFonts w:ascii="Times New Roman" w:hAnsi="Times New Roman" w:eastAsia="黑体" w:cs="Times New Roman"/>
      <w:kern w:val="0"/>
      <w:sz w:val="28"/>
      <w:szCs w:val="28"/>
      <w:lang w:val="en-US" w:eastAsia="zh-CN" w:bidi="ar-SA"/>
    </w:rPr>
  </w:style>
  <w:style w:type="paragraph" w:customStyle="1" w:styleId="812">
    <w:name w:val="二级无"/>
    <w:basedOn w:val="486"/>
    <w:qFormat/>
    <w:uiPriority w:val="99"/>
    <w:pPr>
      <w:spacing w:beforeLines="0" w:afterLines="0"/>
    </w:pPr>
    <w:rPr>
      <w:rFonts w:ascii="宋体" w:eastAsia="宋体" w:cs="宋体"/>
    </w:rPr>
  </w:style>
  <w:style w:type="paragraph" w:customStyle="1" w:styleId="813">
    <w:name w:val="三级无"/>
    <w:basedOn w:val="485"/>
    <w:qFormat/>
    <w:uiPriority w:val="99"/>
    <w:pPr>
      <w:spacing w:beforeLines="0" w:afterLines="0"/>
    </w:pPr>
    <w:rPr>
      <w:rFonts w:ascii="宋体" w:eastAsia="宋体" w:cs="宋体"/>
    </w:rPr>
  </w:style>
  <w:style w:type="paragraph" w:customStyle="1" w:styleId="814">
    <w:name w:val="附录图标号"/>
    <w:basedOn w:val="1"/>
    <w:qFormat/>
    <w:uiPriority w:val="99"/>
    <w:pPr>
      <w:keepNext/>
      <w:pageBreakBefore/>
      <w:widowControl/>
      <w:numPr>
        <w:ilvl w:val="0"/>
        <w:numId w:val="33"/>
      </w:numPr>
      <w:spacing w:line="14" w:lineRule="exact"/>
      <w:ind w:firstLine="363"/>
      <w:jc w:val="center"/>
      <w:outlineLvl w:val="0"/>
    </w:pPr>
    <w:rPr>
      <w:color w:val="FFFFFF"/>
    </w:rPr>
  </w:style>
  <w:style w:type="paragraph" w:customStyle="1" w:styleId="815">
    <w:name w:val="附录表标号"/>
    <w:basedOn w:val="1"/>
    <w:next w:val="421"/>
    <w:qFormat/>
    <w:uiPriority w:val="99"/>
    <w:pPr>
      <w:numPr>
        <w:ilvl w:val="0"/>
        <w:numId w:val="34"/>
      </w:numPr>
      <w:spacing w:line="14" w:lineRule="exact"/>
      <w:ind w:left="811" w:hanging="448"/>
      <w:jc w:val="center"/>
      <w:outlineLvl w:val="0"/>
    </w:pPr>
    <w:rPr>
      <w:color w:val="FFFFFF"/>
    </w:rPr>
  </w:style>
  <w:style w:type="paragraph" w:customStyle="1" w:styleId="816">
    <w:name w:val="四级无"/>
    <w:basedOn w:val="503"/>
    <w:qFormat/>
    <w:uiPriority w:val="99"/>
    <w:pPr>
      <w:spacing w:beforeLines="0" w:afterLines="0"/>
    </w:pPr>
    <w:rPr>
      <w:rFonts w:ascii="宋体" w:eastAsia="宋体" w:cs="宋体"/>
    </w:rPr>
  </w:style>
  <w:style w:type="paragraph" w:customStyle="1" w:styleId="817">
    <w:name w:val="正文（1）"/>
    <w:basedOn w:val="1"/>
    <w:qFormat/>
    <w:uiPriority w:val="0"/>
    <w:pPr>
      <w:widowControl/>
      <w:numPr>
        <w:ilvl w:val="0"/>
        <w:numId w:val="35"/>
      </w:numPr>
      <w:spacing w:line="360" w:lineRule="auto"/>
      <w:jc w:val="left"/>
    </w:pPr>
    <w:rPr>
      <w:color w:val="000000"/>
      <w:kern w:val="0"/>
      <w:sz w:val="24"/>
      <w:szCs w:val="24"/>
    </w:rPr>
  </w:style>
  <w:style w:type="paragraph" w:customStyle="1" w:styleId="818">
    <w:name w:val="样式 首行缩进:  0 字符"/>
    <w:basedOn w:val="1"/>
    <w:qFormat/>
    <w:uiPriority w:val="0"/>
    <w:pPr>
      <w:widowControl/>
      <w:spacing w:line="360" w:lineRule="auto"/>
      <w:ind w:firstLine="200" w:firstLineChars="200"/>
      <w:jc w:val="left"/>
    </w:pPr>
    <w:rPr>
      <w:kern w:val="0"/>
      <w:sz w:val="24"/>
    </w:rPr>
  </w:style>
  <w:style w:type="paragraph" w:customStyle="1" w:styleId="819">
    <w:name w:val="bn"/>
    <w:basedOn w:val="1"/>
    <w:qFormat/>
    <w:uiPriority w:val="0"/>
    <w:pPr>
      <w:topLinePunct/>
      <w:snapToGrid w:val="0"/>
      <w:ind w:left="20" w:leftChars="20" w:right="20" w:rightChars="20"/>
      <w:jc w:val="center"/>
    </w:pPr>
    <w:rPr>
      <w:rFonts w:hint="eastAsia" w:ascii="方正仿宋_GBK" w:hAnsi="方正仿宋_GBK" w:eastAsia="方正仿宋_GBK"/>
      <w:color w:val="000000"/>
      <w:kern w:val="18"/>
      <w:sz w:val="18"/>
      <w:szCs w:val="32"/>
    </w:rPr>
  </w:style>
  <w:style w:type="paragraph" w:customStyle="1" w:styleId="820">
    <w:name w:val="List Paragraph3"/>
    <w:basedOn w:val="1"/>
    <w:qFormat/>
    <w:uiPriority w:val="34"/>
    <w:pPr>
      <w:ind w:left="720"/>
    </w:pPr>
  </w:style>
  <w:style w:type="paragraph" w:customStyle="1" w:styleId="821">
    <w:name w:val="_Style 1"/>
    <w:basedOn w:val="1"/>
    <w:qFormat/>
    <w:uiPriority w:val="34"/>
    <w:pPr>
      <w:ind w:firstLine="420" w:firstLineChars="200"/>
    </w:pPr>
  </w:style>
  <w:style w:type="paragraph" w:customStyle="1" w:styleId="822">
    <w:name w:val="J.正文"/>
    <w:basedOn w:val="1"/>
    <w:qFormat/>
    <w:uiPriority w:val="0"/>
    <w:pPr>
      <w:spacing w:beforeLines="50" w:afterLines="50"/>
      <w:ind w:firstLine="200" w:firstLineChars="200"/>
    </w:pPr>
    <w:rPr>
      <w:rFonts w:ascii="宋体" w:hAnsi="宋体" w:eastAsia="宋体" w:cs="Times New Roman"/>
      <w:szCs w:val="24"/>
    </w:rPr>
  </w:style>
  <w:style w:type="paragraph" w:customStyle="1" w:styleId="823">
    <w:name w:val="目录 11"/>
    <w:next w:val="1"/>
    <w:qFormat/>
    <w:uiPriority w:val="39"/>
    <w:pPr>
      <w:widowControl w:val="0"/>
      <w:jc w:val="both"/>
    </w:pPr>
    <w:rPr>
      <w:rFonts w:ascii="Times New Roman" w:hAnsi="Times New Roman" w:eastAsia="宋体" w:cs="Times New Roman"/>
      <w:kern w:val="2"/>
      <w:sz w:val="21"/>
      <w:szCs w:val="21"/>
      <w:lang w:val="en-US" w:eastAsia="zh-CN" w:bidi="ar-SA"/>
    </w:rPr>
  </w:style>
  <w:style w:type="paragraph" w:customStyle="1" w:styleId="824">
    <w:name w:val="目录 21"/>
    <w:next w:val="1"/>
    <w:qFormat/>
    <w:uiPriority w:val="39"/>
    <w:pPr>
      <w:widowControl w:val="0"/>
      <w:ind w:left="420" w:leftChars="200"/>
      <w:jc w:val="both"/>
    </w:pPr>
    <w:rPr>
      <w:rFonts w:ascii="Times New Roman" w:hAnsi="Times New Roman" w:eastAsia="宋体" w:cs="Times New Roman"/>
      <w:kern w:val="2"/>
      <w:sz w:val="21"/>
      <w:szCs w:val="21"/>
      <w:lang w:val="en-US" w:eastAsia="zh-CN" w:bidi="ar-SA"/>
    </w:rPr>
  </w:style>
  <w:style w:type="paragraph" w:customStyle="1" w:styleId="825">
    <w:name w:val="WPSOffice手动目录 1"/>
    <w:qFormat/>
    <w:uiPriority w:val="0"/>
    <w:pPr>
      <w:ind w:leftChars="0"/>
    </w:pPr>
    <w:rPr>
      <w:rFonts w:ascii="Calibri" w:hAnsi="Calibri" w:eastAsia="宋体" w:cs="Times New Roman"/>
      <w:sz w:val="20"/>
      <w:szCs w:val="20"/>
    </w:rPr>
  </w:style>
  <w:style w:type="table" w:customStyle="1" w:styleId="826">
    <w:name w:val="网格型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5297</Words>
  <Characters>5937</Characters>
  <Lines>325</Lines>
  <Paragraphs>91</Paragraphs>
  <TotalTime>0</TotalTime>
  <ScaleCrop>false</ScaleCrop>
  <LinksUpToDate>false</LinksUpToDate>
  <CharactersWithSpaces>6668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2019-01-16T11:01:00Z</dcterms:created>
  <dc:creator>j.c.deng</dc:creator>
  <cp:lastModifiedBy>上海资文建设工程咨询有限公司</cp:lastModifiedBy>
  <cp:lastPrinted>2015-12-03T02:48:00Z</cp:lastPrinted>
  <dcterms:modified xsi:type="dcterms:W3CDTF">2025-05-09T08:25:59Z</dcterms:modified>
  <dc:title>单一来源采购文件</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4E7A8F70EC2D4A9F8B5BC848A9B3E14D_13</vt:lpwstr>
  </property>
  <property fmtid="{D5CDD505-2E9C-101B-9397-08002B2CF9AE}" pid="4" name="KSOTemplateDocerSaveRecord">
    <vt:lpwstr>eyJoZGlkIjoiNmI2ZjA4Yzk1Yzc3ZWI1ZmVkZWUzZjUyMGI3ODgxODMiLCJ1c2VySWQiOiIyMzE1NDI4OTgifQ==</vt:lpwstr>
  </property>
</Properties>
</file>